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7DE" w:rsidRDefault="005065F0" w:rsidP="00D54D50">
      <w:pPr>
        <w:pStyle w:val="Title"/>
      </w:pPr>
      <w:bookmarkStart w:id="0" w:name="_GoBack"/>
      <w:bookmarkEnd w:id="0"/>
      <w:r>
        <w:t>A Guide to Community Engagement with People with Disabilities</w:t>
      </w:r>
    </w:p>
    <w:p w:rsidR="001F07DE" w:rsidRDefault="001F07DE" w:rsidP="00343365">
      <w:pPr>
        <w:pStyle w:val="Subhead"/>
      </w:pPr>
    </w:p>
    <w:p w:rsidR="00142954" w:rsidRPr="00142954" w:rsidRDefault="00142954" w:rsidP="00142954">
      <w:pPr>
        <w:sectPr w:rsidR="00142954" w:rsidRPr="00142954" w:rsidSect="000F2AE2">
          <w:headerReference w:type="default" r:id="rId8"/>
          <w:footerReference w:type="default" r:id="rId9"/>
          <w:pgSz w:w="11907" w:h="16834" w:code="9"/>
          <w:pgMar w:top="3969" w:right="851" w:bottom="851" w:left="2552" w:header="851" w:footer="851" w:gutter="0"/>
          <w:cols w:space="720"/>
        </w:sectPr>
      </w:pPr>
    </w:p>
    <w:p w:rsidR="00AF6A2E" w:rsidRDefault="00AF6A2E" w:rsidP="00AF6A2E">
      <w:pPr>
        <w:pStyle w:val="Imprint"/>
        <w:spacing w:after="1800"/>
        <w:jc w:val="left"/>
      </w:pPr>
      <w:r>
        <w:lastRenderedPageBreak/>
        <w:t>The Ministry of Health would like to thank Balance NZ, Disabled Persons Assembly, the Association of Blind Citizens of New Zealand Inc (Blind Citizens NZ), Deaf Aotearoa New Zealand, Kāpō Māori Aotearoa New Zealand (Ngāti Kāpō)</w:t>
      </w:r>
      <w:r w:rsidR="003C6289">
        <w:t>, Deafblind (NZ) Incorporated</w:t>
      </w:r>
      <w:r>
        <w:t xml:space="preserve"> and People First New Zealand Ngā Tāngata Tuatahi for their active involvement in, and support for, the development of this guide.</w:t>
      </w:r>
    </w:p>
    <w:p w:rsidR="001F07DE" w:rsidRDefault="00A80363">
      <w:pPr>
        <w:pStyle w:val="Imprint"/>
      </w:pPr>
      <w:r>
        <w:t xml:space="preserve">Citation: </w:t>
      </w:r>
      <w:r w:rsidR="00442C1C">
        <w:t xml:space="preserve">Ministry of Health. </w:t>
      </w:r>
      <w:r w:rsidR="005065F0">
        <w:t>2016</w:t>
      </w:r>
      <w:r w:rsidR="00442C1C">
        <w:t xml:space="preserve">. </w:t>
      </w:r>
      <w:r w:rsidR="005065F0">
        <w:rPr>
          <w:i/>
        </w:rPr>
        <w:t>A Guide to Community Engagement with People with Disabilities</w:t>
      </w:r>
      <w:r w:rsidR="00442C1C">
        <w:t>. Wellington: Ministry of Health.</w:t>
      </w:r>
    </w:p>
    <w:p w:rsidR="001F07DE" w:rsidRDefault="00C86248">
      <w:pPr>
        <w:pStyle w:val="Imprint"/>
      </w:pPr>
      <w:r>
        <w:t xml:space="preserve">Published in </w:t>
      </w:r>
      <w:r w:rsidR="00741457">
        <w:t>May</w:t>
      </w:r>
      <w:r w:rsidR="00E85506">
        <w:t xml:space="preserve"> </w:t>
      </w:r>
      <w:r w:rsidR="005065F0">
        <w:t>2016</w:t>
      </w:r>
      <w:r w:rsidR="005019AE">
        <w:br/>
      </w:r>
      <w:r>
        <w:t>by the</w:t>
      </w:r>
      <w:r w:rsidR="00442C1C">
        <w:t xml:space="preserve"> </w:t>
      </w:r>
      <w:r>
        <w:t>Ministry of Health</w:t>
      </w:r>
      <w:r>
        <w:br/>
        <w:t>PO Box 5013, Wellington</w:t>
      </w:r>
      <w:r w:rsidR="00A80363">
        <w:t xml:space="preserve"> 614</w:t>
      </w:r>
      <w:r w:rsidR="00A5422E">
        <w:t>0</w:t>
      </w:r>
      <w:r>
        <w:t>, New Zealand</w:t>
      </w:r>
    </w:p>
    <w:p w:rsidR="001F07DE" w:rsidRDefault="00D863D0" w:rsidP="00082CD6">
      <w:pPr>
        <w:pStyle w:val="Imprint"/>
      </w:pPr>
      <w:r>
        <w:t>ISBN</w:t>
      </w:r>
      <w:r w:rsidR="00442C1C">
        <w:t xml:space="preserve"> </w:t>
      </w:r>
      <w:r w:rsidR="00E85506">
        <w:t>978-0-947491-71-0</w:t>
      </w:r>
      <w:r w:rsidR="00442C1C">
        <w:t xml:space="preserve"> </w:t>
      </w:r>
      <w:r>
        <w:t>(</w:t>
      </w:r>
      <w:r w:rsidR="00442C1C">
        <w:t>online</w:t>
      </w:r>
      <w:r>
        <w:t>)</w:t>
      </w:r>
      <w:r w:rsidR="00082CD6">
        <w:br/>
      </w:r>
      <w:r w:rsidR="00082CD6" w:rsidRPr="009C0F2D">
        <w:t xml:space="preserve">HP </w:t>
      </w:r>
      <w:r w:rsidR="00E85506">
        <w:t>6361</w:t>
      </w:r>
    </w:p>
    <w:p w:rsidR="001F07DE" w:rsidRDefault="00C86248">
      <w:pPr>
        <w:pStyle w:val="Imprint"/>
      </w:pPr>
      <w:r>
        <w:t xml:space="preserve">This document is available </w:t>
      </w:r>
      <w:r w:rsidR="0071741C">
        <w:t xml:space="preserve">at </w:t>
      </w:r>
      <w:r>
        <w:t>h</w:t>
      </w:r>
      <w:r w:rsidR="00A80363">
        <w:t>ealth</w:t>
      </w:r>
      <w:r>
        <w:t>.govt.nz</w:t>
      </w:r>
    </w:p>
    <w:p w:rsidR="001F07DE" w:rsidRDefault="008C64C4">
      <w:pPr>
        <w:jc w:val="center"/>
      </w:pPr>
      <w:r>
        <w:rPr>
          <w:noProof/>
          <w:lang w:eastAsia="en-NZ"/>
        </w:rPr>
        <w:drawing>
          <wp:inline distT="0" distB="0" distL="0" distR="0" wp14:anchorId="21399AE2" wp14:editId="39F781EE">
            <wp:extent cx="1670685" cy="681355"/>
            <wp:effectExtent l="0" t="0" r="5715" b="4445"/>
            <wp:docPr id="2" name="Picture 2" descr="Ministry of Health logo" title="Ministry of Heal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1670685" cy="681355"/>
                    </a:xfrm>
                    <a:prstGeom prst="rect">
                      <a:avLst/>
                    </a:prstGeom>
                    <a:noFill/>
                    <a:ln>
                      <a:noFill/>
                    </a:ln>
                  </pic:spPr>
                </pic:pic>
              </a:graphicData>
            </a:graphic>
          </wp:inline>
        </w:drawing>
      </w:r>
    </w:p>
    <w:p w:rsidR="001F07DE" w:rsidRDefault="007E74F1" w:rsidP="007E74F1">
      <w:pPr>
        <w:pStyle w:val="Heading3"/>
        <w:keepNext w:val="0"/>
        <w:shd w:val="clear" w:color="auto" w:fill="FFFFFF"/>
        <w:ind w:right="-851"/>
        <w:rPr>
          <w:sz w:val="18"/>
          <w:szCs w:val="18"/>
        </w:rPr>
      </w:pPr>
      <w:r>
        <w:rPr>
          <w:b w:val="0"/>
          <w:noProof/>
          <w:sz w:val="22"/>
          <w:szCs w:val="22"/>
          <w:lang w:eastAsia="en-NZ"/>
        </w:rPr>
        <w:drawing>
          <wp:inline distT="0" distB="0" distL="0" distR="0" wp14:anchorId="67405948" wp14:editId="2AAE067C">
            <wp:extent cx="809625" cy="285750"/>
            <wp:effectExtent l="0" t="0" r="9525" b="0"/>
            <wp:docPr id="3" name="Picture 3" descr="CC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B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9625" cy="285750"/>
                    </a:xfrm>
                    <a:prstGeom prst="rect">
                      <a:avLst/>
                    </a:prstGeom>
                    <a:noFill/>
                    <a:ln>
                      <a:noFill/>
                    </a:ln>
                  </pic:spPr>
                </pic:pic>
              </a:graphicData>
            </a:graphic>
          </wp:inline>
        </w:drawing>
      </w:r>
      <w:r>
        <w:rPr>
          <w:b w:val="0"/>
          <w:sz w:val="22"/>
          <w:szCs w:val="22"/>
        </w:rPr>
        <w:t xml:space="preserve"> </w:t>
      </w:r>
      <w:r w:rsidRPr="00D535D0">
        <w:rPr>
          <w:b w:val="0"/>
          <w:sz w:val="18"/>
          <w:szCs w:val="18"/>
        </w:rPr>
        <w:t>This work is licensed under the Creative Commons Attribution 4.0 Interna</w:t>
      </w:r>
      <w:r>
        <w:rPr>
          <w:b w:val="0"/>
          <w:sz w:val="18"/>
          <w:szCs w:val="18"/>
        </w:rPr>
        <w:t>tional</w:t>
      </w:r>
      <w:r w:rsidRPr="00D535D0">
        <w:rPr>
          <w:b w:val="0"/>
          <w:sz w:val="18"/>
          <w:szCs w:val="18"/>
        </w:rPr>
        <w:t xml:space="preserve"> licence. In essence, </w:t>
      </w:r>
      <w:r w:rsidRPr="00D535D0">
        <w:rPr>
          <w:rFonts w:cs="Arial"/>
          <w:b w:val="0"/>
          <w:bCs/>
          <w:sz w:val="18"/>
          <w:szCs w:val="18"/>
        </w:rPr>
        <w:t xml:space="preserve">you are free to: </w:t>
      </w:r>
      <w:r w:rsidRPr="00D535D0">
        <w:rPr>
          <w:rFonts w:cs="Arial"/>
          <w:b w:val="0"/>
          <w:sz w:val="18"/>
          <w:szCs w:val="18"/>
        </w:rPr>
        <w:t xml:space="preserve">share ie, copy and redistribute the material in any medium or format; adapt ie, remix, transform and build upon the material. </w:t>
      </w:r>
      <w:r w:rsidRPr="00D535D0">
        <w:rPr>
          <w:rFonts w:cs="Arial"/>
          <w:b w:val="0"/>
          <w:bCs/>
          <w:sz w:val="18"/>
          <w:szCs w:val="18"/>
        </w:rPr>
        <w:t>You must give appropriate credit, provide a link to the licence and indicate if changes were made.</w:t>
      </w:r>
    </w:p>
    <w:p w:rsidR="00C86248" w:rsidRDefault="00C86248">
      <w:pPr>
        <w:jc w:val="center"/>
        <w:sectPr w:rsidR="00C86248" w:rsidSect="0016468A">
          <w:footerReference w:type="even" r:id="rId12"/>
          <w:footerReference w:type="default" r:id="rId13"/>
          <w:pgSz w:w="11907" w:h="16834" w:code="9"/>
          <w:pgMar w:top="1701" w:right="1134" w:bottom="1134" w:left="1985" w:header="0" w:footer="0" w:gutter="0"/>
          <w:cols w:space="720"/>
          <w:vAlign w:val="bottom"/>
        </w:sectPr>
      </w:pPr>
    </w:p>
    <w:p w:rsidR="001F07DE" w:rsidRDefault="00C86248">
      <w:pPr>
        <w:pStyle w:val="IntroHead"/>
      </w:pPr>
      <w:bookmarkStart w:id="1" w:name="_Toc405792991"/>
      <w:bookmarkStart w:id="2" w:name="_Toc405793224"/>
      <w:r>
        <w:lastRenderedPageBreak/>
        <w:t>Contents</w:t>
      </w:r>
      <w:bookmarkEnd w:id="1"/>
      <w:bookmarkEnd w:id="2"/>
    </w:p>
    <w:p w:rsidR="0025377E" w:rsidRDefault="00C86248">
      <w:pPr>
        <w:pStyle w:val="TOC1"/>
        <w:rPr>
          <w:rFonts w:asciiTheme="minorHAnsi" w:eastAsiaTheme="minorEastAsia" w:hAnsiTheme="minorHAnsi" w:cstheme="minorBidi"/>
          <w:b w:val="0"/>
          <w:noProof/>
          <w:szCs w:val="22"/>
          <w:lang w:eastAsia="en-NZ"/>
        </w:rPr>
      </w:pPr>
      <w:r>
        <w:rPr>
          <w:b w:val="0"/>
        </w:rPr>
        <w:fldChar w:fldCharType="begin"/>
      </w:r>
      <w:r>
        <w:instrText xml:space="preserve"> TOC \o "1-2" </w:instrText>
      </w:r>
      <w:r>
        <w:rPr>
          <w:b w:val="0"/>
        </w:rPr>
        <w:fldChar w:fldCharType="separate"/>
      </w:r>
      <w:r w:rsidR="0025377E">
        <w:rPr>
          <w:noProof/>
        </w:rPr>
        <w:t>Introduction</w:t>
      </w:r>
      <w:r w:rsidR="0025377E">
        <w:rPr>
          <w:noProof/>
        </w:rPr>
        <w:tab/>
      </w:r>
      <w:r w:rsidR="0025377E">
        <w:rPr>
          <w:noProof/>
        </w:rPr>
        <w:fldChar w:fldCharType="begin"/>
      </w:r>
      <w:r w:rsidR="0025377E">
        <w:rPr>
          <w:noProof/>
        </w:rPr>
        <w:instrText xml:space="preserve"> PAGEREF _Toc444166654 \h </w:instrText>
      </w:r>
      <w:r w:rsidR="0025377E">
        <w:rPr>
          <w:noProof/>
        </w:rPr>
      </w:r>
      <w:r w:rsidR="0025377E">
        <w:rPr>
          <w:noProof/>
        </w:rPr>
        <w:fldChar w:fldCharType="separate"/>
      </w:r>
      <w:r w:rsidR="00CD12C9">
        <w:rPr>
          <w:noProof/>
        </w:rPr>
        <w:t>1</w:t>
      </w:r>
      <w:r w:rsidR="0025377E">
        <w:rPr>
          <w:noProof/>
        </w:rPr>
        <w:fldChar w:fldCharType="end"/>
      </w:r>
    </w:p>
    <w:p w:rsidR="0025377E" w:rsidRDefault="0025377E">
      <w:pPr>
        <w:pStyle w:val="TOC1"/>
        <w:rPr>
          <w:rFonts w:asciiTheme="minorHAnsi" w:eastAsiaTheme="minorEastAsia" w:hAnsiTheme="minorHAnsi" w:cstheme="minorBidi"/>
          <w:b w:val="0"/>
          <w:noProof/>
          <w:szCs w:val="22"/>
          <w:lang w:eastAsia="en-NZ"/>
        </w:rPr>
      </w:pPr>
      <w:r>
        <w:rPr>
          <w:noProof/>
        </w:rPr>
        <w:t>Why equal participation is important</w:t>
      </w:r>
      <w:r>
        <w:rPr>
          <w:noProof/>
        </w:rPr>
        <w:tab/>
      </w:r>
      <w:r>
        <w:rPr>
          <w:noProof/>
        </w:rPr>
        <w:fldChar w:fldCharType="begin"/>
      </w:r>
      <w:r>
        <w:rPr>
          <w:noProof/>
        </w:rPr>
        <w:instrText xml:space="preserve"> PAGEREF _Toc444166655 \h </w:instrText>
      </w:r>
      <w:r>
        <w:rPr>
          <w:noProof/>
        </w:rPr>
      </w:r>
      <w:r>
        <w:rPr>
          <w:noProof/>
        </w:rPr>
        <w:fldChar w:fldCharType="separate"/>
      </w:r>
      <w:r w:rsidR="00CD12C9">
        <w:rPr>
          <w:noProof/>
        </w:rPr>
        <w:t>2</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Equal participation of people with disabilities</w:t>
      </w:r>
      <w:r>
        <w:rPr>
          <w:noProof/>
        </w:rPr>
        <w:tab/>
      </w:r>
      <w:r>
        <w:rPr>
          <w:noProof/>
        </w:rPr>
        <w:fldChar w:fldCharType="begin"/>
      </w:r>
      <w:r>
        <w:rPr>
          <w:noProof/>
        </w:rPr>
        <w:instrText xml:space="preserve"> PAGEREF _Toc444166656 \h </w:instrText>
      </w:r>
      <w:r>
        <w:rPr>
          <w:noProof/>
        </w:rPr>
      </w:r>
      <w:r>
        <w:rPr>
          <w:noProof/>
        </w:rPr>
        <w:fldChar w:fldCharType="separate"/>
      </w:r>
      <w:r w:rsidR="00CD12C9">
        <w:rPr>
          <w:noProof/>
        </w:rPr>
        <w:t>2</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Building an inclusive society with strong community relationships</w:t>
      </w:r>
      <w:r>
        <w:rPr>
          <w:noProof/>
        </w:rPr>
        <w:tab/>
      </w:r>
      <w:r>
        <w:rPr>
          <w:noProof/>
        </w:rPr>
        <w:fldChar w:fldCharType="begin"/>
      </w:r>
      <w:r>
        <w:rPr>
          <w:noProof/>
        </w:rPr>
        <w:instrText xml:space="preserve"> PAGEREF _Toc444166657 \h </w:instrText>
      </w:r>
      <w:r>
        <w:rPr>
          <w:noProof/>
        </w:rPr>
      </w:r>
      <w:r>
        <w:rPr>
          <w:noProof/>
        </w:rPr>
        <w:fldChar w:fldCharType="separate"/>
      </w:r>
      <w:r w:rsidR="00CD12C9">
        <w:rPr>
          <w:noProof/>
        </w:rPr>
        <w:t>2</w:t>
      </w:r>
      <w:r>
        <w:rPr>
          <w:noProof/>
        </w:rPr>
        <w:fldChar w:fldCharType="end"/>
      </w:r>
    </w:p>
    <w:p w:rsidR="0025377E" w:rsidRDefault="0025377E">
      <w:pPr>
        <w:pStyle w:val="TOC1"/>
        <w:rPr>
          <w:rFonts w:asciiTheme="minorHAnsi" w:eastAsiaTheme="minorEastAsia" w:hAnsiTheme="minorHAnsi" w:cstheme="minorBidi"/>
          <w:b w:val="0"/>
          <w:noProof/>
          <w:szCs w:val="22"/>
          <w:lang w:eastAsia="en-NZ"/>
        </w:rPr>
      </w:pPr>
      <w:r>
        <w:rPr>
          <w:noProof/>
        </w:rPr>
        <w:t>Engagement planning</w:t>
      </w:r>
      <w:r>
        <w:rPr>
          <w:noProof/>
        </w:rPr>
        <w:tab/>
      </w:r>
      <w:r>
        <w:rPr>
          <w:noProof/>
        </w:rPr>
        <w:fldChar w:fldCharType="begin"/>
      </w:r>
      <w:r>
        <w:rPr>
          <w:noProof/>
        </w:rPr>
        <w:instrText xml:space="preserve"> PAGEREF _Toc444166658 \h </w:instrText>
      </w:r>
      <w:r>
        <w:rPr>
          <w:noProof/>
        </w:rPr>
      </w:r>
      <w:r>
        <w:rPr>
          <w:noProof/>
        </w:rPr>
        <w:fldChar w:fldCharType="separate"/>
      </w:r>
      <w:r w:rsidR="00CD12C9">
        <w:rPr>
          <w:noProof/>
        </w:rPr>
        <w:t>3</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Before engaging with people with disabilities</w:t>
      </w:r>
      <w:r>
        <w:rPr>
          <w:noProof/>
        </w:rPr>
        <w:tab/>
      </w:r>
      <w:r>
        <w:rPr>
          <w:noProof/>
        </w:rPr>
        <w:fldChar w:fldCharType="begin"/>
      </w:r>
      <w:r>
        <w:rPr>
          <w:noProof/>
        </w:rPr>
        <w:instrText xml:space="preserve"> PAGEREF _Toc444166659 \h </w:instrText>
      </w:r>
      <w:r>
        <w:rPr>
          <w:noProof/>
        </w:rPr>
      </w:r>
      <w:r>
        <w:rPr>
          <w:noProof/>
        </w:rPr>
        <w:fldChar w:fldCharType="separate"/>
      </w:r>
      <w:r w:rsidR="00CD12C9">
        <w:rPr>
          <w:noProof/>
        </w:rPr>
        <w:t>3</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Types of engagement</w:t>
      </w:r>
      <w:r>
        <w:rPr>
          <w:noProof/>
        </w:rPr>
        <w:tab/>
      </w:r>
      <w:r>
        <w:rPr>
          <w:noProof/>
        </w:rPr>
        <w:fldChar w:fldCharType="begin"/>
      </w:r>
      <w:r>
        <w:rPr>
          <w:noProof/>
        </w:rPr>
        <w:instrText xml:space="preserve"> PAGEREF _Toc444166660 \h </w:instrText>
      </w:r>
      <w:r>
        <w:rPr>
          <w:noProof/>
        </w:rPr>
      </w:r>
      <w:r>
        <w:rPr>
          <w:noProof/>
        </w:rPr>
        <w:fldChar w:fldCharType="separate"/>
      </w:r>
      <w:r w:rsidR="00CD12C9">
        <w:rPr>
          <w:noProof/>
        </w:rPr>
        <w:t>3</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Who to engage with</w:t>
      </w:r>
      <w:r>
        <w:rPr>
          <w:noProof/>
        </w:rPr>
        <w:tab/>
      </w:r>
      <w:r>
        <w:rPr>
          <w:noProof/>
        </w:rPr>
        <w:fldChar w:fldCharType="begin"/>
      </w:r>
      <w:r>
        <w:rPr>
          <w:noProof/>
        </w:rPr>
        <w:instrText xml:space="preserve"> PAGEREF _Toc444166661 \h </w:instrText>
      </w:r>
      <w:r>
        <w:rPr>
          <w:noProof/>
        </w:rPr>
      </w:r>
      <w:r>
        <w:rPr>
          <w:noProof/>
        </w:rPr>
        <w:fldChar w:fldCharType="separate"/>
      </w:r>
      <w:r w:rsidR="00CD12C9">
        <w:rPr>
          <w:noProof/>
        </w:rPr>
        <w:t>4</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Early planning</w:t>
      </w:r>
      <w:r>
        <w:rPr>
          <w:noProof/>
        </w:rPr>
        <w:tab/>
      </w:r>
      <w:r>
        <w:rPr>
          <w:noProof/>
        </w:rPr>
        <w:fldChar w:fldCharType="begin"/>
      </w:r>
      <w:r>
        <w:rPr>
          <w:noProof/>
        </w:rPr>
        <w:instrText xml:space="preserve"> PAGEREF _Toc444166662 \h </w:instrText>
      </w:r>
      <w:r>
        <w:rPr>
          <w:noProof/>
        </w:rPr>
      </w:r>
      <w:r>
        <w:rPr>
          <w:noProof/>
        </w:rPr>
        <w:fldChar w:fldCharType="separate"/>
      </w:r>
      <w:r w:rsidR="00CD12C9">
        <w:rPr>
          <w:noProof/>
        </w:rPr>
        <w:t>4</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Communication considerations</w:t>
      </w:r>
      <w:r>
        <w:rPr>
          <w:noProof/>
        </w:rPr>
        <w:tab/>
      </w:r>
      <w:r>
        <w:rPr>
          <w:noProof/>
        </w:rPr>
        <w:fldChar w:fldCharType="begin"/>
      </w:r>
      <w:r>
        <w:rPr>
          <w:noProof/>
        </w:rPr>
        <w:instrText xml:space="preserve"> PAGEREF _Toc444166663 \h </w:instrText>
      </w:r>
      <w:r>
        <w:rPr>
          <w:noProof/>
        </w:rPr>
      </w:r>
      <w:r>
        <w:rPr>
          <w:noProof/>
        </w:rPr>
        <w:fldChar w:fldCharType="separate"/>
      </w:r>
      <w:r w:rsidR="00CD12C9">
        <w:rPr>
          <w:noProof/>
        </w:rPr>
        <w:t>5</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Terminology and language</w:t>
      </w:r>
      <w:r>
        <w:rPr>
          <w:noProof/>
        </w:rPr>
        <w:tab/>
      </w:r>
      <w:r>
        <w:rPr>
          <w:noProof/>
        </w:rPr>
        <w:fldChar w:fldCharType="begin"/>
      </w:r>
      <w:r>
        <w:rPr>
          <w:noProof/>
        </w:rPr>
        <w:instrText xml:space="preserve"> PAGEREF _Toc444166664 \h </w:instrText>
      </w:r>
      <w:r>
        <w:rPr>
          <w:noProof/>
        </w:rPr>
      </w:r>
      <w:r>
        <w:rPr>
          <w:noProof/>
        </w:rPr>
        <w:fldChar w:fldCharType="separate"/>
      </w:r>
      <w:r w:rsidR="00CD12C9">
        <w:rPr>
          <w:noProof/>
        </w:rPr>
        <w:t>5</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Cultural considerations</w:t>
      </w:r>
      <w:r>
        <w:rPr>
          <w:noProof/>
        </w:rPr>
        <w:tab/>
      </w:r>
      <w:r>
        <w:rPr>
          <w:noProof/>
        </w:rPr>
        <w:fldChar w:fldCharType="begin"/>
      </w:r>
      <w:r>
        <w:rPr>
          <w:noProof/>
        </w:rPr>
        <w:instrText xml:space="preserve"> PAGEREF _Toc444166665 \h </w:instrText>
      </w:r>
      <w:r>
        <w:rPr>
          <w:noProof/>
        </w:rPr>
      </w:r>
      <w:r>
        <w:rPr>
          <w:noProof/>
        </w:rPr>
        <w:fldChar w:fldCharType="separate"/>
      </w:r>
      <w:r w:rsidR="00CD12C9">
        <w:rPr>
          <w:noProof/>
        </w:rPr>
        <w:t>6</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Venue accessibility</w:t>
      </w:r>
      <w:r>
        <w:rPr>
          <w:noProof/>
        </w:rPr>
        <w:tab/>
      </w:r>
      <w:r>
        <w:rPr>
          <w:noProof/>
        </w:rPr>
        <w:fldChar w:fldCharType="begin"/>
      </w:r>
      <w:r>
        <w:rPr>
          <w:noProof/>
        </w:rPr>
        <w:instrText xml:space="preserve"> PAGEREF _Toc444166666 \h </w:instrText>
      </w:r>
      <w:r>
        <w:rPr>
          <w:noProof/>
        </w:rPr>
      </w:r>
      <w:r>
        <w:rPr>
          <w:noProof/>
        </w:rPr>
        <w:fldChar w:fldCharType="separate"/>
      </w:r>
      <w:r w:rsidR="00CD12C9">
        <w:rPr>
          <w:noProof/>
        </w:rPr>
        <w:t>8</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Web accessibility and online engagement</w:t>
      </w:r>
      <w:r>
        <w:rPr>
          <w:noProof/>
        </w:rPr>
        <w:tab/>
      </w:r>
      <w:r>
        <w:rPr>
          <w:noProof/>
        </w:rPr>
        <w:fldChar w:fldCharType="begin"/>
      </w:r>
      <w:r>
        <w:rPr>
          <w:noProof/>
        </w:rPr>
        <w:instrText xml:space="preserve"> PAGEREF _Toc444166667 \h </w:instrText>
      </w:r>
      <w:r>
        <w:rPr>
          <w:noProof/>
        </w:rPr>
      </w:r>
      <w:r>
        <w:rPr>
          <w:noProof/>
        </w:rPr>
        <w:fldChar w:fldCharType="separate"/>
      </w:r>
      <w:r w:rsidR="00CD12C9">
        <w:rPr>
          <w:noProof/>
        </w:rPr>
        <w:t>9</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Feedback</w:t>
      </w:r>
      <w:r>
        <w:rPr>
          <w:noProof/>
        </w:rPr>
        <w:tab/>
      </w:r>
      <w:r>
        <w:rPr>
          <w:noProof/>
        </w:rPr>
        <w:fldChar w:fldCharType="begin"/>
      </w:r>
      <w:r>
        <w:rPr>
          <w:noProof/>
        </w:rPr>
        <w:instrText xml:space="preserve"> PAGEREF _Toc444166668 \h </w:instrText>
      </w:r>
      <w:r>
        <w:rPr>
          <w:noProof/>
        </w:rPr>
      </w:r>
      <w:r>
        <w:rPr>
          <w:noProof/>
        </w:rPr>
        <w:fldChar w:fldCharType="separate"/>
      </w:r>
      <w:r w:rsidR="00CD12C9">
        <w:rPr>
          <w:noProof/>
        </w:rPr>
        <w:t>9</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Ensuring safety in the engagement process</w:t>
      </w:r>
      <w:r>
        <w:rPr>
          <w:noProof/>
        </w:rPr>
        <w:tab/>
      </w:r>
      <w:r>
        <w:rPr>
          <w:noProof/>
        </w:rPr>
        <w:fldChar w:fldCharType="begin"/>
      </w:r>
      <w:r>
        <w:rPr>
          <w:noProof/>
        </w:rPr>
        <w:instrText xml:space="preserve"> PAGEREF _Toc444166669 \h </w:instrText>
      </w:r>
      <w:r>
        <w:rPr>
          <w:noProof/>
        </w:rPr>
      </w:r>
      <w:r>
        <w:rPr>
          <w:noProof/>
        </w:rPr>
        <w:fldChar w:fldCharType="separate"/>
      </w:r>
      <w:r w:rsidR="00CD12C9">
        <w:rPr>
          <w:noProof/>
        </w:rPr>
        <w:t>9</w:t>
      </w:r>
      <w:r>
        <w:rPr>
          <w:noProof/>
        </w:rPr>
        <w:fldChar w:fldCharType="end"/>
      </w:r>
    </w:p>
    <w:p w:rsidR="0025377E" w:rsidRDefault="0025377E">
      <w:pPr>
        <w:pStyle w:val="TOC1"/>
        <w:rPr>
          <w:rFonts w:asciiTheme="minorHAnsi" w:eastAsiaTheme="minorEastAsia" w:hAnsiTheme="minorHAnsi" w:cstheme="minorBidi"/>
          <w:b w:val="0"/>
          <w:noProof/>
          <w:szCs w:val="22"/>
          <w:lang w:eastAsia="en-NZ"/>
        </w:rPr>
      </w:pPr>
      <w:r>
        <w:rPr>
          <w:noProof/>
        </w:rPr>
        <w:t>Undertaking an accessible community engagement process</w:t>
      </w:r>
      <w:r>
        <w:rPr>
          <w:noProof/>
        </w:rPr>
        <w:tab/>
      </w:r>
      <w:r>
        <w:rPr>
          <w:noProof/>
        </w:rPr>
        <w:fldChar w:fldCharType="begin"/>
      </w:r>
      <w:r>
        <w:rPr>
          <w:noProof/>
        </w:rPr>
        <w:instrText xml:space="preserve"> PAGEREF _Toc444166670 \h </w:instrText>
      </w:r>
      <w:r>
        <w:rPr>
          <w:noProof/>
        </w:rPr>
      </w:r>
      <w:r>
        <w:rPr>
          <w:noProof/>
        </w:rPr>
        <w:fldChar w:fldCharType="separate"/>
      </w:r>
      <w:r w:rsidR="00CD12C9">
        <w:rPr>
          <w:noProof/>
        </w:rPr>
        <w:t>11</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Engagement checklist</w:t>
      </w:r>
      <w:r>
        <w:rPr>
          <w:noProof/>
        </w:rPr>
        <w:tab/>
      </w:r>
      <w:r>
        <w:rPr>
          <w:noProof/>
        </w:rPr>
        <w:fldChar w:fldCharType="begin"/>
      </w:r>
      <w:r>
        <w:rPr>
          <w:noProof/>
        </w:rPr>
        <w:instrText xml:space="preserve"> PAGEREF _Toc444166671 \h </w:instrText>
      </w:r>
      <w:r>
        <w:rPr>
          <w:noProof/>
        </w:rPr>
      </w:r>
      <w:r>
        <w:rPr>
          <w:noProof/>
        </w:rPr>
        <w:fldChar w:fldCharType="separate"/>
      </w:r>
      <w:r w:rsidR="00CD12C9">
        <w:rPr>
          <w:noProof/>
        </w:rPr>
        <w:t>12</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Using images, diagrams, graphs and tables accessibly</w:t>
      </w:r>
      <w:r>
        <w:rPr>
          <w:noProof/>
        </w:rPr>
        <w:tab/>
      </w:r>
      <w:r>
        <w:rPr>
          <w:noProof/>
        </w:rPr>
        <w:fldChar w:fldCharType="begin"/>
      </w:r>
      <w:r>
        <w:rPr>
          <w:noProof/>
        </w:rPr>
        <w:instrText xml:space="preserve"> PAGEREF _Toc444166672 \h </w:instrText>
      </w:r>
      <w:r>
        <w:rPr>
          <w:noProof/>
        </w:rPr>
      </w:r>
      <w:r>
        <w:rPr>
          <w:noProof/>
        </w:rPr>
        <w:fldChar w:fldCharType="separate"/>
      </w:r>
      <w:r w:rsidR="00CD12C9">
        <w:rPr>
          <w:noProof/>
        </w:rPr>
        <w:t>15</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Using written information and printed materials accessibly</w:t>
      </w:r>
      <w:r>
        <w:rPr>
          <w:noProof/>
        </w:rPr>
        <w:tab/>
      </w:r>
      <w:r>
        <w:rPr>
          <w:noProof/>
        </w:rPr>
        <w:fldChar w:fldCharType="begin"/>
      </w:r>
      <w:r>
        <w:rPr>
          <w:noProof/>
        </w:rPr>
        <w:instrText xml:space="preserve"> PAGEREF _Toc444166673 \h </w:instrText>
      </w:r>
      <w:r>
        <w:rPr>
          <w:noProof/>
        </w:rPr>
      </w:r>
      <w:r>
        <w:rPr>
          <w:noProof/>
        </w:rPr>
        <w:fldChar w:fldCharType="separate"/>
      </w:r>
      <w:r w:rsidR="00CD12C9">
        <w:rPr>
          <w:noProof/>
        </w:rPr>
        <w:t>17</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Using testimonials</w:t>
      </w:r>
      <w:r>
        <w:rPr>
          <w:noProof/>
        </w:rPr>
        <w:tab/>
      </w:r>
      <w:r>
        <w:rPr>
          <w:noProof/>
        </w:rPr>
        <w:fldChar w:fldCharType="begin"/>
      </w:r>
      <w:r>
        <w:rPr>
          <w:noProof/>
        </w:rPr>
        <w:instrText xml:space="preserve"> PAGEREF _Toc444166674 \h </w:instrText>
      </w:r>
      <w:r>
        <w:rPr>
          <w:noProof/>
        </w:rPr>
      </w:r>
      <w:r>
        <w:rPr>
          <w:noProof/>
        </w:rPr>
        <w:fldChar w:fldCharType="separate"/>
      </w:r>
      <w:r w:rsidR="00CD12C9">
        <w:rPr>
          <w:noProof/>
        </w:rPr>
        <w:t>18</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Accessible presentations and other verbal communication</w:t>
      </w:r>
      <w:r>
        <w:rPr>
          <w:noProof/>
        </w:rPr>
        <w:tab/>
      </w:r>
      <w:r>
        <w:rPr>
          <w:noProof/>
        </w:rPr>
        <w:fldChar w:fldCharType="begin"/>
      </w:r>
      <w:r>
        <w:rPr>
          <w:noProof/>
        </w:rPr>
        <w:instrText xml:space="preserve"> PAGEREF _Toc444166675 \h </w:instrText>
      </w:r>
      <w:r>
        <w:rPr>
          <w:noProof/>
        </w:rPr>
      </w:r>
      <w:r>
        <w:rPr>
          <w:noProof/>
        </w:rPr>
        <w:fldChar w:fldCharType="separate"/>
      </w:r>
      <w:r w:rsidR="00CD12C9">
        <w:rPr>
          <w:noProof/>
        </w:rPr>
        <w:t>19</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Venue accessibility</w:t>
      </w:r>
      <w:r>
        <w:rPr>
          <w:noProof/>
        </w:rPr>
        <w:tab/>
      </w:r>
      <w:r>
        <w:rPr>
          <w:noProof/>
        </w:rPr>
        <w:fldChar w:fldCharType="begin"/>
      </w:r>
      <w:r>
        <w:rPr>
          <w:noProof/>
        </w:rPr>
        <w:instrText xml:space="preserve"> PAGEREF _Toc444166676 \h </w:instrText>
      </w:r>
      <w:r>
        <w:rPr>
          <w:noProof/>
        </w:rPr>
      </w:r>
      <w:r>
        <w:rPr>
          <w:noProof/>
        </w:rPr>
        <w:fldChar w:fldCharType="separate"/>
      </w:r>
      <w:r w:rsidR="00CD12C9">
        <w:rPr>
          <w:noProof/>
        </w:rPr>
        <w:t>21</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Engaging with people who are blind or vision impaired</w:t>
      </w:r>
      <w:r>
        <w:rPr>
          <w:noProof/>
        </w:rPr>
        <w:tab/>
      </w:r>
      <w:r>
        <w:rPr>
          <w:noProof/>
        </w:rPr>
        <w:fldChar w:fldCharType="begin"/>
      </w:r>
      <w:r>
        <w:rPr>
          <w:noProof/>
        </w:rPr>
        <w:instrText xml:space="preserve"> PAGEREF _Toc444166677 \h </w:instrText>
      </w:r>
      <w:r>
        <w:rPr>
          <w:noProof/>
        </w:rPr>
      </w:r>
      <w:r>
        <w:rPr>
          <w:noProof/>
        </w:rPr>
        <w:fldChar w:fldCharType="separate"/>
      </w:r>
      <w:r w:rsidR="00CD12C9">
        <w:rPr>
          <w:noProof/>
        </w:rPr>
        <w:t>23</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Engaging with people with hearing loss, who are hard of hearing or who are Deaf</w:t>
      </w:r>
      <w:r>
        <w:rPr>
          <w:noProof/>
        </w:rPr>
        <w:tab/>
      </w:r>
      <w:r>
        <w:rPr>
          <w:noProof/>
        </w:rPr>
        <w:fldChar w:fldCharType="begin"/>
      </w:r>
      <w:r>
        <w:rPr>
          <w:noProof/>
        </w:rPr>
        <w:instrText xml:space="preserve"> PAGEREF _Toc444166678 \h </w:instrText>
      </w:r>
      <w:r>
        <w:rPr>
          <w:noProof/>
        </w:rPr>
      </w:r>
      <w:r>
        <w:rPr>
          <w:noProof/>
        </w:rPr>
        <w:fldChar w:fldCharType="separate"/>
      </w:r>
      <w:r w:rsidR="00CD12C9">
        <w:rPr>
          <w:noProof/>
        </w:rPr>
        <w:t>26</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Engaging with people with complex communication needs</w:t>
      </w:r>
      <w:r>
        <w:rPr>
          <w:noProof/>
        </w:rPr>
        <w:tab/>
      </w:r>
      <w:r>
        <w:rPr>
          <w:noProof/>
        </w:rPr>
        <w:fldChar w:fldCharType="begin"/>
      </w:r>
      <w:r>
        <w:rPr>
          <w:noProof/>
        </w:rPr>
        <w:instrText xml:space="preserve"> PAGEREF _Toc444166679 \h </w:instrText>
      </w:r>
      <w:r>
        <w:rPr>
          <w:noProof/>
        </w:rPr>
      </w:r>
      <w:r>
        <w:rPr>
          <w:noProof/>
        </w:rPr>
        <w:fldChar w:fldCharType="separate"/>
      </w:r>
      <w:r w:rsidR="00CD12C9">
        <w:rPr>
          <w:noProof/>
        </w:rPr>
        <w:t>28</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Engaging with people with learning/intellectual disabilities</w:t>
      </w:r>
      <w:r>
        <w:rPr>
          <w:noProof/>
        </w:rPr>
        <w:tab/>
      </w:r>
      <w:r>
        <w:rPr>
          <w:noProof/>
        </w:rPr>
        <w:fldChar w:fldCharType="begin"/>
      </w:r>
      <w:r>
        <w:rPr>
          <w:noProof/>
        </w:rPr>
        <w:instrText xml:space="preserve"> PAGEREF _Toc444166680 \h </w:instrText>
      </w:r>
      <w:r>
        <w:rPr>
          <w:noProof/>
        </w:rPr>
      </w:r>
      <w:r>
        <w:rPr>
          <w:noProof/>
        </w:rPr>
        <w:fldChar w:fldCharType="separate"/>
      </w:r>
      <w:r w:rsidR="00CD12C9">
        <w:rPr>
          <w:noProof/>
        </w:rPr>
        <w:t>30</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Engaging with people with autism spectrum disorder</w:t>
      </w:r>
      <w:r>
        <w:rPr>
          <w:noProof/>
        </w:rPr>
        <w:tab/>
      </w:r>
      <w:r>
        <w:rPr>
          <w:noProof/>
        </w:rPr>
        <w:fldChar w:fldCharType="begin"/>
      </w:r>
      <w:r>
        <w:rPr>
          <w:noProof/>
        </w:rPr>
        <w:instrText xml:space="preserve"> PAGEREF _Toc444166681 \h </w:instrText>
      </w:r>
      <w:r>
        <w:rPr>
          <w:noProof/>
        </w:rPr>
      </w:r>
      <w:r>
        <w:rPr>
          <w:noProof/>
        </w:rPr>
        <w:fldChar w:fldCharType="separate"/>
      </w:r>
      <w:r w:rsidR="00CD12C9">
        <w:rPr>
          <w:noProof/>
        </w:rPr>
        <w:t>32</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Legal rights and obligations</w:t>
      </w:r>
      <w:r>
        <w:rPr>
          <w:noProof/>
        </w:rPr>
        <w:tab/>
      </w:r>
      <w:r>
        <w:rPr>
          <w:noProof/>
        </w:rPr>
        <w:fldChar w:fldCharType="begin"/>
      </w:r>
      <w:r>
        <w:rPr>
          <w:noProof/>
        </w:rPr>
        <w:instrText xml:space="preserve"> PAGEREF _Toc444166682 \h </w:instrText>
      </w:r>
      <w:r>
        <w:rPr>
          <w:noProof/>
        </w:rPr>
      </w:r>
      <w:r>
        <w:rPr>
          <w:noProof/>
        </w:rPr>
        <w:fldChar w:fldCharType="separate"/>
      </w:r>
      <w:r w:rsidR="00CD12C9">
        <w:rPr>
          <w:noProof/>
        </w:rPr>
        <w:t>34</w:t>
      </w:r>
      <w:r>
        <w:rPr>
          <w:noProof/>
        </w:rPr>
        <w:fldChar w:fldCharType="end"/>
      </w:r>
    </w:p>
    <w:p w:rsidR="0025377E" w:rsidRDefault="0025377E">
      <w:pPr>
        <w:pStyle w:val="TOC2"/>
        <w:rPr>
          <w:rFonts w:asciiTheme="minorHAnsi" w:eastAsiaTheme="minorEastAsia" w:hAnsiTheme="minorHAnsi" w:cstheme="minorBidi"/>
          <w:noProof/>
          <w:szCs w:val="22"/>
          <w:lang w:eastAsia="en-NZ"/>
        </w:rPr>
      </w:pPr>
      <w:r>
        <w:rPr>
          <w:noProof/>
        </w:rPr>
        <w:t>Making a complaint or raising concerns</w:t>
      </w:r>
      <w:r>
        <w:rPr>
          <w:noProof/>
        </w:rPr>
        <w:tab/>
      </w:r>
      <w:r>
        <w:rPr>
          <w:noProof/>
        </w:rPr>
        <w:fldChar w:fldCharType="begin"/>
      </w:r>
      <w:r>
        <w:rPr>
          <w:noProof/>
        </w:rPr>
        <w:instrText xml:space="preserve"> PAGEREF _Toc444166683 \h </w:instrText>
      </w:r>
      <w:r>
        <w:rPr>
          <w:noProof/>
        </w:rPr>
      </w:r>
      <w:r>
        <w:rPr>
          <w:noProof/>
        </w:rPr>
        <w:fldChar w:fldCharType="separate"/>
      </w:r>
      <w:r w:rsidR="00CD12C9">
        <w:rPr>
          <w:noProof/>
        </w:rPr>
        <w:t>35</w:t>
      </w:r>
      <w:r>
        <w:rPr>
          <w:noProof/>
        </w:rPr>
        <w:fldChar w:fldCharType="end"/>
      </w:r>
    </w:p>
    <w:p w:rsidR="0025377E" w:rsidRDefault="0025377E">
      <w:pPr>
        <w:pStyle w:val="TOC1"/>
        <w:rPr>
          <w:rFonts w:asciiTheme="minorHAnsi" w:eastAsiaTheme="minorEastAsia" w:hAnsiTheme="minorHAnsi" w:cstheme="minorBidi"/>
          <w:b w:val="0"/>
          <w:noProof/>
          <w:szCs w:val="22"/>
          <w:lang w:eastAsia="en-NZ"/>
        </w:rPr>
      </w:pPr>
      <w:r>
        <w:rPr>
          <w:noProof/>
        </w:rPr>
        <w:t>Disabled people’s organisations and resources</w:t>
      </w:r>
      <w:r>
        <w:rPr>
          <w:noProof/>
        </w:rPr>
        <w:tab/>
      </w:r>
      <w:r>
        <w:rPr>
          <w:noProof/>
        </w:rPr>
        <w:fldChar w:fldCharType="begin"/>
      </w:r>
      <w:r>
        <w:rPr>
          <w:noProof/>
        </w:rPr>
        <w:instrText xml:space="preserve"> PAGEREF _Toc444166684 \h </w:instrText>
      </w:r>
      <w:r>
        <w:rPr>
          <w:noProof/>
        </w:rPr>
      </w:r>
      <w:r>
        <w:rPr>
          <w:noProof/>
        </w:rPr>
        <w:fldChar w:fldCharType="separate"/>
      </w:r>
      <w:r w:rsidR="00CD12C9">
        <w:rPr>
          <w:noProof/>
        </w:rPr>
        <w:t>36</w:t>
      </w:r>
      <w:r>
        <w:rPr>
          <w:noProof/>
        </w:rPr>
        <w:fldChar w:fldCharType="end"/>
      </w:r>
    </w:p>
    <w:p w:rsidR="0025377E" w:rsidRDefault="0025377E">
      <w:pPr>
        <w:pStyle w:val="TOC1"/>
        <w:rPr>
          <w:rFonts w:asciiTheme="minorHAnsi" w:eastAsiaTheme="minorEastAsia" w:hAnsiTheme="minorHAnsi" w:cstheme="minorBidi"/>
          <w:b w:val="0"/>
          <w:noProof/>
          <w:szCs w:val="22"/>
          <w:lang w:eastAsia="en-NZ"/>
        </w:rPr>
      </w:pPr>
      <w:r>
        <w:rPr>
          <w:noProof/>
        </w:rPr>
        <w:t>Government agencies and resources</w:t>
      </w:r>
      <w:r>
        <w:rPr>
          <w:noProof/>
        </w:rPr>
        <w:tab/>
      </w:r>
      <w:r>
        <w:rPr>
          <w:noProof/>
        </w:rPr>
        <w:fldChar w:fldCharType="begin"/>
      </w:r>
      <w:r>
        <w:rPr>
          <w:noProof/>
        </w:rPr>
        <w:instrText xml:space="preserve"> PAGEREF _Toc444166685 \h </w:instrText>
      </w:r>
      <w:r>
        <w:rPr>
          <w:noProof/>
        </w:rPr>
      </w:r>
      <w:r>
        <w:rPr>
          <w:noProof/>
        </w:rPr>
        <w:fldChar w:fldCharType="separate"/>
      </w:r>
      <w:r w:rsidR="00CD12C9">
        <w:rPr>
          <w:noProof/>
        </w:rPr>
        <w:t>37</w:t>
      </w:r>
      <w:r>
        <w:rPr>
          <w:noProof/>
        </w:rPr>
        <w:fldChar w:fldCharType="end"/>
      </w:r>
    </w:p>
    <w:p w:rsidR="0025377E" w:rsidRDefault="0025377E">
      <w:pPr>
        <w:pStyle w:val="TOC1"/>
        <w:rPr>
          <w:rFonts w:asciiTheme="minorHAnsi" w:eastAsiaTheme="minorEastAsia" w:hAnsiTheme="minorHAnsi" w:cstheme="minorBidi"/>
          <w:b w:val="0"/>
          <w:noProof/>
          <w:szCs w:val="22"/>
          <w:lang w:eastAsia="en-NZ"/>
        </w:rPr>
      </w:pPr>
      <w:r>
        <w:rPr>
          <w:noProof/>
        </w:rPr>
        <w:t>Further resources and organisations</w:t>
      </w:r>
      <w:r>
        <w:rPr>
          <w:noProof/>
        </w:rPr>
        <w:tab/>
      </w:r>
      <w:r>
        <w:rPr>
          <w:noProof/>
        </w:rPr>
        <w:fldChar w:fldCharType="begin"/>
      </w:r>
      <w:r>
        <w:rPr>
          <w:noProof/>
        </w:rPr>
        <w:instrText xml:space="preserve"> PAGEREF _Toc444166686 \h </w:instrText>
      </w:r>
      <w:r>
        <w:rPr>
          <w:noProof/>
        </w:rPr>
      </w:r>
      <w:r>
        <w:rPr>
          <w:noProof/>
        </w:rPr>
        <w:fldChar w:fldCharType="separate"/>
      </w:r>
      <w:r w:rsidR="00CD12C9">
        <w:rPr>
          <w:noProof/>
        </w:rPr>
        <w:t>40</w:t>
      </w:r>
      <w:r>
        <w:rPr>
          <w:noProof/>
        </w:rPr>
        <w:fldChar w:fldCharType="end"/>
      </w:r>
    </w:p>
    <w:p w:rsidR="0025377E" w:rsidRDefault="0025377E">
      <w:pPr>
        <w:pStyle w:val="TOC1"/>
        <w:rPr>
          <w:rFonts w:asciiTheme="minorHAnsi" w:eastAsiaTheme="minorEastAsia" w:hAnsiTheme="minorHAnsi" w:cstheme="minorBidi"/>
          <w:b w:val="0"/>
          <w:noProof/>
          <w:szCs w:val="22"/>
          <w:lang w:eastAsia="en-NZ"/>
        </w:rPr>
      </w:pPr>
      <w:r>
        <w:rPr>
          <w:noProof/>
        </w:rPr>
        <w:t>Endnotes</w:t>
      </w:r>
      <w:r>
        <w:rPr>
          <w:noProof/>
        </w:rPr>
        <w:tab/>
      </w:r>
      <w:r>
        <w:rPr>
          <w:noProof/>
        </w:rPr>
        <w:fldChar w:fldCharType="begin"/>
      </w:r>
      <w:r>
        <w:rPr>
          <w:noProof/>
        </w:rPr>
        <w:instrText xml:space="preserve"> PAGEREF _Toc444166687 \h </w:instrText>
      </w:r>
      <w:r>
        <w:rPr>
          <w:noProof/>
        </w:rPr>
      </w:r>
      <w:r>
        <w:rPr>
          <w:noProof/>
        </w:rPr>
        <w:fldChar w:fldCharType="separate"/>
      </w:r>
      <w:r w:rsidR="00CD12C9">
        <w:rPr>
          <w:noProof/>
        </w:rPr>
        <w:t>44</w:t>
      </w:r>
      <w:r>
        <w:rPr>
          <w:noProof/>
        </w:rPr>
        <w:fldChar w:fldCharType="end"/>
      </w:r>
    </w:p>
    <w:p w:rsidR="001F07DE" w:rsidRDefault="00C86248" w:rsidP="0086388B">
      <w:r>
        <w:rPr>
          <w:b/>
        </w:rPr>
        <w:fldChar w:fldCharType="end"/>
      </w:r>
    </w:p>
    <w:p w:rsidR="00C86248" w:rsidRDefault="00C86248">
      <w:pPr>
        <w:sectPr w:rsidR="00C86248" w:rsidSect="009D5125">
          <w:headerReference w:type="even" r:id="rId14"/>
          <w:headerReference w:type="default" r:id="rId15"/>
          <w:footerReference w:type="even" r:id="rId16"/>
          <w:footerReference w:type="default" r:id="rId17"/>
          <w:pgSz w:w="11907" w:h="16840" w:code="9"/>
          <w:pgMar w:top="851" w:right="1134" w:bottom="1134" w:left="1134" w:header="284" w:footer="567" w:gutter="284"/>
          <w:pgNumType w:fmt="lowerRoman"/>
          <w:cols w:space="720"/>
        </w:sectPr>
      </w:pPr>
    </w:p>
    <w:p w:rsidR="001F07DE" w:rsidRDefault="0086388B" w:rsidP="0086388B">
      <w:pPr>
        <w:pStyle w:val="Heading1"/>
      </w:pPr>
      <w:bookmarkStart w:id="3" w:name="_Toc444166654"/>
      <w:r>
        <w:lastRenderedPageBreak/>
        <w:t>Introduction</w:t>
      </w:r>
      <w:bookmarkEnd w:id="3"/>
    </w:p>
    <w:p w:rsidR="001F07DE" w:rsidRDefault="005065F0" w:rsidP="00267D5F">
      <w:r w:rsidRPr="007C3C1C">
        <w:t>People with disabilities represent a significant percentage of the community</w:t>
      </w:r>
      <w:r>
        <w:t>.</w:t>
      </w:r>
      <w:r w:rsidRPr="00267D5F">
        <w:rPr>
          <w:rStyle w:val="FootnoteReference"/>
        </w:rPr>
        <w:footnoteReference w:id="1"/>
      </w:r>
      <w:r w:rsidR="001F07DE">
        <w:t xml:space="preserve"> </w:t>
      </w:r>
      <w:r>
        <w:t xml:space="preserve">This guide </w:t>
      </w:r>
      <w:r w:rsidRPr="0057069D">
        <w:t xml:space="preserve">offers practical advice about </w:t>
      </w:r>
      <w:r>
        <w:t>consulting</w:t>
      </w:r>
      <w:r w:rsidRPr="0057069D">
        <w:t xml:space="preserve"> with people with disabilities and reducing barriers to the</w:t>
      </w:r>
      <w:r>
        <w:t>ir</w:t>
      </w:r>
      <w:r w:rsidRPr="0057069D">
        <w:t xml:space="preserve"> full participation in their communities. </w:t>
      </w:r>
      <w:r>
        <w:t>It was developed in</w:t>
      </w:r>
      <w:r w:rsidRPr="005B1D81">
        <w:t xml:space="preserve"> association with </w:t>
      </w:r>
      <w:r>
        <w:t>d</w:t>
      </w:r>
      <w:r w:rsidRPr="005B1D81">
        <w:t xml:space="preserve">isabled </w:t>
      </w:r>
      <w:r>
        <w:t>people</w:t>
      </w:r>
      <w:r w:rsidR="00267D5F">
        <w:t>’</w:t>
      </w:r>
      <w:r>
        <w:t>s o</w:t>
      </w:r>
      <w:r w:rsidRPr="005B1D81">
        <w:t>rganisations</w:t>
      </w:r>
      <w:r>
        <w:t>,</w:t>
      </w:r>
      <w:r w:rsidRPr="005B1D81">
        <w:t xml:space="preserve"> </w:t>
      </w:r>
      <w:r>
        <w:t xml:space="preserve">to assist agencies such as </w:t>
      </w:r>
      <w:r w:rsidRPr="0057069D">
        <w:t xml:space="preserve">government </w:t>
      </w:r>
      <w:r>
        <w:t xml:space="preserve">departments, </w:t>
      </w:r>
      <w:r w:rsidRPr="0057069D">
        <w:t xml:space="preserve">local bodies, </w:t>
      </w:r>
      <w:r>
        <w:t>d</w:t>
      </w:r>
      <w:r w:rsidRPr="0057069D">
        <w:t xml:space="preserve">istrict </w:t>
      </w:r>
      <w:r>
        <w:t>h</w:t>
      </w:r>
      <w:r w:rsidRPr="0057069D">
        <w:t xml:space="preserve">ealth </w:t>
      </w:r>
      <w:r>
        <w:t>b</w:t>
      </w:r>
      <w:r w:rsidRPr="0057069D">
        <w:t>oards, schools and community groups</w:t>
      </w:r>
      <w:r>
        <w:t xml:space="preserve"> to </w:t>
      </w:r>
      <w:r w:rsidRPr="005B1D81">
        <w:t xml:space="preserve">engage with </w:t>
      </w:r>
      <w:r>
        <w:t>people with disabilities.</w:t>
      </w:r>
    </w:p>
    <w:p w:rsidR="00267D5F" w:rsidRDefault="00267D5F" w:rsidP="00267D5F"/>
    <w:p w:rsidR="001F07DE" w:rsidRDefault="005065F0" w:rsidP="00267D5F">
      <w:r>
        <w:t>Disabilities are diverse and can range from obvious impairments to invisible conditions.</w:t>
      </w:r>
      <w:r w:rsidR="001F07DE">
        <w:t xml:space="preserve"> </w:t>
      </w:r>
      <w:r>
        <w:t>This includes people with</w:t>
      </w:r>
      <w:r w:rsidRPr="00417582">
        <w:t>:</w:t>
      </w:r>
    </w:p>
    <w:p w:rsidR="001F07DE" w:rsidRDefault="005065F0" w:rsidP="00267D5F">
      <w:pPr>
        <w:pStyle w:val="Bullet"/>
      </w:pPr>
      <w:r>
        <w:t>a learning/</w:t>
      </w:r>
      <w:r w:rsidRPr="005A632E">
        <w:t xml:space="preserve">intellectual </w:t>
      </w:r>
      <w:r>
        <w:t>disability</w:t>
      </w:r>
    </w:p>
    <w:p w:rsidR="001F07DE" w:rsidRDefault="005065F0" w:rsidP="00267D5F">
      <w:pPr>
        <w:pStyle w:val="Bullet"/>
      </w:pPr>
      <w:r>
        <w:t>p</w:t>
      </w:r>
      <w:r w:rsidRPr="005C24A6">
        <w:t>hysical impairments including mobility impairments, and those who use mobility devices or other assistive technology</w:t>
      </w:r>
    </w:p>
    <w:p w:rsidR="001F07DE" w:rsidRDefault="005065F0" w:rsidP="00267D5F">
      <w:pPr>
        <w:pStyle w:val="Bullet"/>
      </w:pPr>
      <w:r>
        <w:t>s</w:t>
      </w:r>
      <w:r w:rsidRPr="005C24A6">
        <w:t>ensory impairments</w:t>
      </w:r>
      <w:r>
        <w:t>/loss,</w:t>
      </w:r>
      <w:r w:rsidRPr="005C24A6">
        <w:t xml:space="preserve"> including those </w:t>
      </w:r>
      <w:r>
        <w:t>with a vision impairment or who are blind and those with a hearing loss, who are hard of hearing or who are Deaf</w:t>
      </w:r>
    </w:p>
    <w:p w:rsidR="001F07DE" w:rsidRDefault="005065F0" w:rsidP="00267D5F">
      <w:pPr>
        <w:pStyle w:val="Bullet"/>
      </w:pPr>
      <w:r>
        <w:t>m</w:t>
      </w:r>
      <w:r w:rsidRPr="005C24A6">
        <w:t xml:space="preserve">ental health </w:t>
      </w:r>
      <w:r>
        <w:t>condition</w:t>
      </w:r>
      <w:r w:rsidRPr="005C24A6">
        <w:t>s</w:t>
      </w:r>
      <w:r>
        <w:t>,</w:t>
      </w:r>
      <w:r w:rsidRPr="005C24A6">
        <w:t xml:space="preserve"> including those who experience </w:t>
      </w:r>
      <w:r>
        <w:t>disabling symptoms such as</w:t>
      </w:r>
      <w:r w:rsidRPr="00200291">
        <w:t xml:space="preserve"> depression, anxiety</w:t>
      </w:r>
      <w:r>
        <w:t xml:space="preserve"> or psychosis</w:t>
      </w:r>
    </w:p>
    <w:p w:rsidR="001F07DE" w:rsidRDefault="005065F0" w:rsidP="00267D5F">
      <w:pPr>
        <w:pStyle w:val="Bullet"/>
      </w:pPr>
      <w:r>
        <w:t>neurological impairments such as brain injury</w:t>
      </w:r>
    </w:p>
    <w:p w:rsidR="001F07DE" w:rsidRDefault="005065F0" w:rsidP="00267D5F">
      <w:pPr>
        <w:pStyle w:val="Bullet"/>
      </w:pPr>
      <w:r>
        <w:t>c</w:t>
      </w:r>
      <w:r w:rsidRPr="005C24A6">
        <w:t xml:space="preserve">hronic illness </w:t>
      </w:r>
      <w:r>
        <w:t xml:space="preserve">(such as diabetes), as well as </w:t>
      </w:r>
      <w:r w:rsidRPr="005C24A6">
        <w:t xml:space="preserve">those whose experience of disability is </w:t>
      </w:r>
      <w:r w:rsidR="00267D5F">
        <w:t>‘</w:t>
      </w:r>
      <w:r w:rsidRPr="005C24A6">
        <w:t>invisible</w:t>
      </w:r>
      <w:r w:rsidR="00267D5F">
        <w:t>’</w:t>
      </w:r>
      <w:r>
        <w:t xml:space="preserve"> (eg, people with auditory processing disorders might be able to hear well in one-to-one conversation, but not if there is background noise in a crowded room).</w:t>
      </w:r>
    </w:p>
    <w:p w:rsidR="00267D5F" w:rsidRDefault="00267D5F" w:rsidP="00267D5F"/>
    <w:p w:rsidR="00267D5F" w:rsidRDefault="005065F0" w:rsidP="00267D5F">
      <w:r w:rsidRPr="00F67F40">
        <w:t xml:space="preserve">This guide </w:t>
      </w:r>
      <w:r>
        <w:t>focuses on engaging with people with learning/intellectual,</w:t>
      </w:r>
      <w:r w:rsidRPr="00267D5F">
        <w:rPr>
          <w:rStyle w:val="FootnoteReference"/>
        </w:rPr>
        <w:footnoteReference w:id="2"/>
      </w:r>
      <w:r>
        <w:t xml:space="preserve"> physical and/or sensory disabilities. </w:t>
      </w:r>
      <w:r w:rsidRPr="00F67F40">
        <w:t xml:space="preserve">However, much of </w:t>
      </w:r>
      <w:r>
        <w:t xml:space="preserve">its </w:t>
      </w:r>
      <w:r w:rsidRPr="00F67F40">
        <w:t xml:space="preserve">advice can </w:t>
      </w:r>
      <w:r>
        <w:t xml:space="preserve">also </w:t>
      </w:r>
      <w:r w:rsidRPr="00F67F40">
        <w:t xml:space="preserve">be applied to work with people who experience mental health </w:t>
      </w:r>
      <w:r>
        <w:t>conditions</w:t>
      </w:r>
      <w:r w:rsidRPr="00F67F40">
        <w:t>.</w:t>
      </w:r>
    </w:p>
    <w:p w:rsidR="00267D5F" w:rsidRDefault="00267D5F" w:rsidP="00267D5F"/>
    <w:p w:rsidR="00267D5F" w:rsidRDefault="005065F0" w:rsidP="00267D5F">
      <w:r w:rsidRPr="005B1D81">
        <w:t xml:space="preserve">The principles of the Treaty of Waitangi (Te Tiriti o Waitangi), </w:t>
      </w:r>
      <w:r>
        <w:t xml:space="preserve">the </w:t>
      </w:r>
      <w:r w:rsidRPr="005B1D81">
        <w:t>New Zealand Disability Strategy,</w:t>
      </w:r>
      <w:r>
        <w:rPr>
          <w:rStyle w:val="EndnoteReference"/>
        </w:rPr>
        <w:endnoteReference w:id="1"/>
      </w:r>
      <w:r w:rsidRPr="005B1D81">
        <w:t xml:space="preserve"> the Kia Tūtahi Relationship Accord and the </w:t>
      </w:r>
      <w:r>
        <w:t xml:space="preserve">United Nations </w:t>
      </w:r>
      <w:r w:rsidRPr="005B1D81">
        <w:t xml:space="preserve">Convention on the Rights of </w:t>
      </w:r>
      <w:r>
        <w:t xml:space="preserve">Persons </w:t>
      </w:r>
      <w:r w:rsidRPr="005B1D81">
        <w:t>with Disabilities</w:t>
      </w:r>
      <w:r>
        <w:t xml:space="preserve"> (the UN Convention)</w:t>
      </w:r>
      <w:r w:rsidRPr="005B1D81">
        <w:t xml:space="preserve"> all informed the development of this guide.</w:t>
      </w:r>
    </w:p>
    <w:p w:rsidR="00267D5F" w:rsidRDefault="00267D5F" w:rsidP="00267D5F"/>
    <w:p w:rsidR="00267D5F" w:rsidRDefault="005065F0" w:rsidP="00267D5F">
      <w:r>
        <w:t xml:space="preserve">The UN </w:t>
      </w:r>
      <w:r w:rsidRPr="005B1D81">
        <w:t xml:space="preserve">Convention </w:t>
      </w:r>
      <w:r>
        <w:t xml:space="preserve">was established to </w:t>
      </w:r>
      <w:r w:rsidR="00267D5F">
        <w:t>‘</w:t>
      </w:r>
      <w:r w:rsidRPr="00761C76">
        <w:t>promote, protect and ensure the full and equal enjoyment of all human rights and fundamental freedoms by all persons with disabilities, and to promote respect for their inherent dignity</w:t>
      </w:r>
      <w:r w:rsidR="00267D5F">
        <w:t>’</w:t>
      </w:r>
      <w:r w:rsidRPr="00761C76">
        <w:t>.</w:t>
      </w:r>
      <w:r>
        <w:t xml:space="preserve"> This guide will help organisations to ensure people with disabilities can access, </w:t>
      </w:r>
      <w:r w:rsidRPr="006E193A">
        <w:t xml:space="preserve">on an equal basis with others, </w:t>
      </w:r>
      <w:r>
        <w:t>the physical environment, information and communica</w:t>
      </w:r>
      <w:r w:rsidRPr="006E193A">
        <w:t>tions</w:t>
      </w:r>
      <w:r>
        <w:t>.</w:t>
      </w:r>
      <w:r w:rsidRPr="006E193A">
        <w:rPr>
          <w:rStyle w:val="EndnoteReference"/>
        </w:rPr>
        <w:endnoteReference w:id="2"/>
      </w:r>
    </w:p>
    <w:p w:rsidR="00267D5F" w:rsidRDefault="00267D5F" w:rsidP="00267D5F"/>
    <w:p w:rsidR="0025377E" w:rsidRPr="009A2A45" w:rsidRDefault="005065F0" w:rsidP="00267D5F">
      <w:r>
        <w:t>This guide is a living document that will change over time. If you have feedback or content to add please contact Disability Support Services</w:t>
      </w:r>
      <w:r w:rsidRPr="00712540">
        <w:rPr>
          <w:szCs w:val="25"/>
        </w:rPr>
        <w:t xml:space="preserve"> </w:t>
      </w:r>
      <w:r w:rsidRPr="004267A5">
        <w:rPr>
          <w:szCs w:val="25"/>
        </w:rPr>
        <w:t>within the Ministry of Health</w:t>
      </w:r>
      <w:r w:rsidR="0025377E">
        <w:rPr>
          <w:szCs w:val="25"/>
        </w:rPr>
        <w:t>:</w:t>
      </w:r>
      <w:r w:rsidR="009A2A45">
        <w:rPr>
          <w:szCs w:val="25"/>
        </w:rPr>
        <w:t xml:space="preserve"> </w:t>
      </w:r>
      <w:hyperlink r:id="rId18" w:history="1">
        <w:r w:rsidR="009A2A45" w:rsidRPr="009A2A45">
          <w:rPr>
            <w:rStyle w:val="Hyperlink"/>
            <w:color w:val="auto"/>
            <w:szCs w:val="25"/>
          </w:rPr>
          <w:t>disability@moh.govt.nz</w:t>
        </w:r>
      </w:hyperlink>
    </w:p>
    <w:p w:rsidR="001F07DE" w:rsidRDefault="005065F0" w:rsidP="00267D5F">
      <w:pPr>
        <w:pStyle w:val="Heading1"/>
      </w:pPr>
      <w:bookmarkStart w:id="4" w:name="_Toc404864954"/>
      <w:bookmarkStart w:id="5" w:name="_Toc416691367"/>
      <w:bookmarkStart w:id="6" w:name="_Toc442354538"/>
      <w:bookmarkStart w:id="7" w:name="_Toc444166655"/>
      <w:r w:rsidRPr="00631D6E">
        <w:lastRenderedPageBreak/>
        <w:t xml:space="preserve">Why </w:t>
      </w:r>
      <w:r>
        <w:t xml:space="preserve">equal participation </w:t>
      </w:r>
      <w:bookmarkEnd w:id="4"/>
      <w:bookmarkEnd w:id="5"/>
      <w:r w:rsidRPr="00631D6E">
        <w:t>is important</w:t>
      </w:r>
      <w:bookmarkEnd w:id="6"/>
      <w:bookmarkEnd w:id="7"/>
    </w:p>
    <w:p w:rsidR="001F07DE" w:rsidRDefault="005065F0" w:rsidP="00267D5F">
      <w:pPr>
        <w:pStyle w:val="Heading2"/>
      </w:pPr>
      <w:bookmarkStart w:id="8" w:name="_Toc404864955"/>
      <w:bookmarkStart w:id="9" w:name="_Toc416691368"/>
      <w:bookmarkStart w:id="10" w:name="_Toc442354539"/>
      <w:bookmarkStart w:id="11" w:name="_Toc444166656"/>
      <w:r w:rsidRPr="000869F7">
        <w:t xml:space="preserve">Equal participation </w:t>
      </w:r>
      <w:bookmarkEnd w:id="8"/>
      <w:bookmarkEnd w:id="9"/>
      <w:bookmarkEnd w:id="10"/>
      <w:r>
        <w:t>of people with disabilities</w:t>
      </w:r>
      <w:bookmarkEnd w:id="11"/>
    </w:p>
    <w:p w:rsidR="00267D5F" w:rsidRDefault="005065F0" w:rsidP="00267D5F">
      <w:r>
        <w:t>People with disabilities</w:t>
      </w:r>
      <w:r w:rsidRPr="00417582">
        <w:t xml:space="preserve"> have long faced considerable barriers to equal participation and involvement in society. The three main barriers that prevent </w:t>
      </w:r>
      <w:r>
        <w:t>people with disabilities</w:t>
      </w:r>
      <w:r w:rsidRPr="00417582">
        <w:t xml:space="preserve"> from being active in their communities and having their voices heard are:</w:t>
      </w:r>
    </w:p>
    <w:p w:rsidR="001F07DE" w:rsidRDefault="005065F0" w:rsidP="00267D5F">
      <w:pPr>
        <w:pStyle w:val="Bullet"/>
      </w:pPr>
      <w:r>
        <w:t>a</w:t>
      </w:r>
      <w:r w:rsidRPr="00D52BFC">
        <w:t>ccess to information and services</w:t>
      </w:r>
      <w:r>
        <w:t xml:space="preserve"> – for example, </w:t>
      </w:r>
      <w:r w:rsidRPr="00D52BFC">
        <w:t xml:space="preserve">a person with a vision impairment </w:t>
      </w:r>
      <w:r>
        <w:t xml:space="preserve">may have difficulty accessing </w:t>
      </w:r>
      <w:r w:rsidRPr="00D52BFC">
        <w:t>written information about changes in their community</w:t>
      </w:r>
      <w:r>
        <w:t>;</w:t>
      </w:r>
      <w:r w:rsidRPr="00D52BFC">
        <w:t xml:space="preserve"> </w:t>
      </w:r>
      <w:r>
        <w:t xml:space="preserve">or </w:t>
      </w:r>
      <w:r w:rsidRPr="00D52BFC">
        <w:t xml:space="preserve">a person with a hearing </w:t>
      </w:r>
      <w:r>
        <w:t>loss, is hard of hearing or Deaf,</w:t>
      </w:r>
      <w:r w:rsidRPr="00D52BFC">
        <w:t xml:space="preserve"> </w:t>
      </w:r>
      <w:r>
        <w:t>may have difficulties a</w:t>
      </w:r>
      <w:r w:rsidRPr="00D52BFC">
        <w:t>ccess</w:t>
      </w:r>
      <w:r>
        <w:t>ing</w:t>
      </w:r>
      <w:r w:rsidRPr="00D52BFC">
        <w:t xml:space="preserve"> information</w:t>
      </w:r>
      <w:r>
        <w:t xml:space="preserve"> </w:t>
      </w:r>
      <w:r w:rsidRPr="00D52BFC">
        <w:t>available only through a</w:t>
      </w:r>
      <w:r>
        <w:t>n</w:t>
      </w:r>
      <w:r w:rsidRPr="00D52BFC">
        <w:t xml:space="preserve"> 0800 telephone line</w:t>
      </w:r>
    </w:p>
    <w:p w:rsidR="00267D5F" w:rsidRDefault="005065F0" w:rsidP="00267D5F">
      <w:pPr>
        <w:pStyle w:val="Bullet"/>
      </w:pPr>
      <w:r>
        <w:t>s</w:t>
      </w:r>
      <w:r w:rsidRPr="00D52BFC">
        <w:t>ocial attitudes and behaviours</w:t>
      </w:r>
      <w:r>
        <w:t xml:space="preserve"> – for example, </w:t>
      </w:r>
      <w:r w:rsidRPr="00D52BFC">
        <w:t>the</w:t>
      </w:r>
      <w:r>
        <w:t>re can be an</w:t>
      </w:r>
      <w:r w:rsidRPr="00D52BFC">
        <w:t xml:space="preserve"> assumption that </w:t>
      </w:r>
      <w:r>
        <w:t>people with disabilities</w:t>
      </w:r>
      <w:r w:rsidRPr="00D52BFC">
        <w:t xml:space="preserve"> do not work or have children and therefore do not need accessible transport or parenting support; </w:t>
      </w:r>
      <w:r>
        <w:t xml:space="preserve">or </w:t>
      </w:r>
      <w:r w:rsidRPr="00D52BFC">
        <w:t xml:space="preserve">that because a disabled person </w:t>
      </w:r>
      <w:r w:rsidRPr="00902A7B">
        <w:t xml:space="preserve">has a physical or sensory </w:t>
      </w:r>
      <w:r>
        <w:t>loss</w:t>
      </w:r>
      <w:r w:rsidRPr="00902A7B">
        <w:t xml:space="preserve"> they will also have a learning/intellectual disability. Discrimination can result in </w:t>
      </w:r>
      <w:r>
        <w:t>people</w:t>
      </w:r>
      <w:r w:rsidRPr="00902A7B">
        <w:t xml:space="preserve"> being marginalised and devalued</w:t>
      </w:r>
    </w:p>
    <w:p w:rsidR="001F07DE" w:rsidRDefault="005065F0" w:rsidP="00267D5F">
      <w:pPr>
        <w:pStyle w:val="Bullet"/>
      </w:pPr>
      <w:r>
        <w:t>t</w:t>
      </w:r>
      <w:r w:rsidRPr="00D52BFC">
        <w:t>he built environment</w:t>
      </w:r>
      <w:r>
        <w:t xml:space="preserve"> – for example, </w:t>
      </w:r>
      <w:r w:rsidRPr="00D52BFC">
        <w:t xml:space="preserve">a person who uses a wheelchair </w:t>
      </w:r>
      <w:r>
        <w:t>cannot</w:t>
      </w:r>
      <w:r w:rsidRPr="00D52BFC">
        <w:t xml:space="preserve"> access a building where the entrance is only accessible by steps.</w:t>
      </w:r>
    </w:p>
    <w:p w:rsidR="00267D5F" w:rsidRDefault="00267D5F" w:rsidP="00267D5F"/>
    <w:p w:rsidR="001F07DE" w:rsidRDefault="005065F0" w:rsidP="00267D5F">
      <w:pPr>
        <w:pStyle w:val="Heading2"/>
      </w:pPr>
      <w:bookmarkStart w:id="12" w:name="_Building_an_inclusive"/>
      <w:bookmarkStart w:id="13" w:name="_Toc404864956"/>
      <w:bookmarkStart w:id="14" w:name="_Toc416691369"/>
      <w:bookmarkStart w:id="15" w:name="_Toc442354540"/>
      <w:bookmarkStart w:id="16" w:name="_Toc444166657"/>
      <w:bookmarkEnd w:id="12"/>
      <w:r w:rsidRPr="000869F7">
        <w:t>Building an inclusive society with strong community relationships</w:t>
      </w:r>
      <w:bookmarkEnd w:id="13"/>
      <w:bookmarkEnd w:id="14"/>
      <w:bookmarkEnd w:id="15"/>
      <w:bookmarkEnd w:id="16"/>
    </w:p>
    <w:p w:rsidR="001F07DE" w:rsidRPr="001F07DE" w:rsidRDefault="005065F0" w:rsidP="00267D5F">
      <w:r w:rsidRPr="001F07DE">
        <w:t>This guide aims to improve the lives of people with disabilities by ensuring their voices are heard and that their views inform decision-making. This guide also focuses on strengthening government and community partnerships.</w:t>
      </w:r>
    </w:p>
    <w:p w:rsidR="00267D5F" w:rsidRDefault="00267D5F" w:rsidP="00267D5F"/>
    <w:p w:rsidR="00267D5F" w:rsidRDefault="005065F0" w:rsidP="00267D5F">
      <w:r w:rsidRPr="00417582">
        <w:t>Kia Tūtahi, signed by the Prime Minister and community representatives in 2011, supports building strong relationships between communities and the government. In particular,</w:t>
      </w:r>
      <w:r>
        <w:t xml:space="preserve"> it commits the government to listening and responding</w:t>
      </w:r>
      <w:r w:rsidRPr="00417582">
        <w:t xml:space="preserve"> to those not usually included in policy development</w:t>
      </w:r>
      <w:r>
        <w:t>.</w:t>
      </w:r>
    </w:p>
    <w:p w:rsidR="00267D5F" w:rsidRDefault="00267D5F" w:rsidP="00267D5F"/>
    <w:p w:rsidR="001F07DE" w:rsidRDefault="005065F0" w:rsidP="00267D5F">
      <w:r w:rsidRPr="00417582">
        <w:t>The New Zealand Disability Strategy</w:t>
      </w:r>
      <w:r>
        <w:t xml:space="preserve">, </w:t>
      </w:r>
      <w:r w:rsidRPr="00417582">
        <w:t>launched in 2001</w:t>
      </w:r>
      <w:r>
        <w:t>,</w:t>
      </w:r>
      <w:r w:rsidRPr="00417582">
        <w:t xml:space="preserve"> </w:t>
      </w:r>
      <w:r>
        <w:t xml:space="preserve">aims to move </w:t>
      </w:r>
      <w:r w:rsidRPr="00417582">
        <w:t xml:space="preserve">from a disabling to an inclusive society. </w:t>
      </w:r>
      <w:r>
        <w:t>The strategy committed the g</w:t>
      </w:r>
      <w:r w:rsidRPr="00417582">
        <w:t xml:space="preserve">overnment to developing </w:t>
      </w:r>
      <w:r w:rsidRPr="00CA53D9">
        <w:t xml:space="preserve">meaningful partnerships </w:t>
      </w:r>
      <w:r>
        <w:t xml:space="preserve">with people with disabilities; it </w:t>
      </w:r>
      <w:r w:rsidRPr="00CA53D9">
        <w:t xml:space="preserve">recognises that disabled people are </w:t>
      </w:r>
      <w:r w:rsidRPr="00417582">
        <w:t xml:space="preserve">expert </w:t>
      </w:r>
      <w:r>
        <w:t>i</w:t>
      </w:r>
      <w:r w:rsidRPr="00417582">
        <w:t xml:space="preserve">n their own lives and </w:t>
      </w:r>
      <w:r>
        <w:t xml:space="preserve">their </w:t>
      </w:r>
      <w:r w:rsidRPr="00417582">
        <w:t>experience of disability</w:t>
      </w:r>
      <w:r>
        <w:t xml:space="preserve">. The strategy aims to ensure people with disabilities are </w:t>
      </w:r>
      <w:r w:rsidRPr="00417582">
        <w:t>informed about</w:t>
      </w:r>
      <w:r>
        <w:t>,</w:t>
      </w:r>
      <w:r w:rsidRPr="00417582">
        <w:t xml:space="preserve"> and involved in</w:t>
      </w:r>
      <w:r>
        <w:t>,</w:t>
      </w:r>
      <w:r w:rsidRPr="00417582">
        <w:t xml:space="preserve"> decision-making regarding matters that affect them.</w:t>
      </w:r>
      <w:r>
        <w:t xml:space="preserve"> In the spirit of the strategy, disabled people</w:t>
      </w:r>
      <w:r w:rsidR="00267D5F">
        <w:t>’</w:t>
      </w:r>
      <w:r>
        <w:t>s o</w:t>
      </w:r>
      <w:r w:rsidRPr="00924B11">
        <w:t>rganisations</w:t>
      </w:r>
      <w:r>
        <w:t xml:space="preserve"> and </w:t>
      </w:r>
      <w:r w:rsidRPr="00924B11">
        <w:t>government agencies</w:t>
      </w:r>
      <w:r>
        <w:t xml:space="preserve"> together led the design of the Disability Action Plan.</w:t>
      </w:r>
    </w:p>
    <w:p w:rsidR="00267D5F" w:rsidRDefault="00267D5F" w:rsidP="00267D5F"/>
    <w:p w:rsidR="001F07DE" w:rsidRDefault="005065F0" w:rsidP="00267D5F">
      <w:r>
        <w:t>O</w:t>
      </w:r>
      <w:r w:rsidRPr="00417582">
        <w:t xml:space="preserve">rganisations can </w:t>
      </w:r>
      <w:r>
        <w:t>promote the rights of people with disabilities</w:t>
      </w:r>
      <w:r w:rsidRPr="00417582">
        <w:t xml:space="preserve"> through accessible </w:t>
      </w:r>
      <w:r>
        <w:t xml:space="preserve">and </w:t>
      </w:r>
      <w:r w:rsidRPr="00417582">
        <w:t>inclusive community engagement.</w:t>
      </w:r>
      <w:r>
        <w:t xml:space="preserve"> An</w:t>
      </w:r>
      <w:r w:rsidRPr="00417582">
        <w:t xml:space="preserve"> important step towards meaningful partnership is ensuring all information and communication methods offered to the public are </w:t>
      </w:r>
      <w:r>
        <w:t xml:space="preserve">also </w:t>
      </w:r>
      <w:r w:rsidRPr="00417582">
        <w:t>available in form</w:t>
      </w:r>
      <w:r>
        <w:t>at</w:t>
      </w:r>
      <w:r w:rsidRPr="00417582">
        <w:t>s appropriate to the differ</w:t>
      </w:r>
      <w:r>
        <w:t xml:space="preserve">ing </w:t>
      </w:r>
      <w:r w:rsidRPr="00417582">
        <w:t xml:space="preserve">requirements of </w:t>
      </w:r>
      <w:r>
        <w:t>people with disabilities</w:t>
      </w:r>
      <w:r w:rsidRPr="00417582">
        <w:t>.</w:t>
      </w:r>
    </w:p>
    <w:p w:rsidR="001F07DE" w:rsidRDefault="005065F0" w:rsidP="00267D5F">
      <w:pPr>
        <w:pStyle w:val="Heading1"/>
      </w:pPr>
      <w:bookmarkStart w:id="17" w:name="_Planning_for_community"/>
      <w:bookmarkStart w:id="18" w:name="_Toc444166658"/>
      <w:bookmarkEnd w:id="17"/>
      <w:r>
        <w:lastRenderedPageBreak/>
        <w:t>Engagement planning</w:t>
      </w:r>
      <w:bookmarkEnd w:id="18"/>
    </w:p>
    <w:p w:rsidR="00267D5F" w:rsidRDefault="005065F0" w:rsidP="00267D5F">
      <w:pPr>
        <w:pStyle w:val="Heading2"/>
      </w:pPr>
      <w:bookmarkStart w:id="19" w:name="_Toc404864958"/>
      <w:bookmarkStart w:id="20" w:name="_Toc416691371"/>
      <w:bookmarkStart w:id="21" w:name="_Toc442354542"/>
      <w:bookmarkStart w:id="22" w:name="_Toc444166659"/>
      <w:r w:rsidRPr="000869F7">
        <w:t>Before engaging with people with disabilities</w:t>
      </w:r>
      <w:bookmarkEnd w:id="19"/>
      <w:bookmarkEnd w:id="20"/>
      <w:bookmarkEnd w:id="21"/>
      <w:bookmarkEnd w:id="22"/>
    </w:p>
    <w:p w:rsidR="00267D5F" w:rsidRDefault="005065F0" w:rsidP="00267D5F">
      <w:r>
        <w:t xml:space="preserve">First find out whether there has been </w:t>
      </w:r>
      <w:r w:rsidRPr="00417582">
        <w:t>any previous engagement</w:t>
      </w:r>
      <w:r>
        <w:t>. T</w:t>
      </w:r>
      <w:r w:rsidRPr="00417582">
        <w:t>his</w:t>
      </w:r>
      <w:r>
        <w:t xml:space="preserve"> </w:t>
      </w:r>
      <w:r w:rsidRPr="00417582">
        <w:t xml:space="preserve">shows respect for the time and effort of </w:t>
      </w:r>
      <w:r>
        <w:t xml:space="preserve">people </w:t>
      </w:r>
      <w:r w:rsidRPr="00417582">
        <w:t>who have already provided their expert advice.</w:t>
      </w:r>
    </w:p>
    <w:p w:rsidR="00267D5F" w:rsidRDefault="00267D5F" w:rsidP="00267D5F"/>
    <w:p w:rsidR="001F07DE" w:rsidRDefault="005065F0" w:rsidP="00267D5F">
      <w:r>
        <w:t>Then clearly define the:</w:t>
      </w:r>
    </w:p>
    <w:p w:rsidR="001F07DE" w:rsidRDefault="005065F0" w:rsidP="00267D5F">
      <w:pPr>
        <w:pStyle w:val="Bullet"/>
      </w:pPr>
      <w:r w:rsidRPr="00417582">
        <w:t>purpose and type of engagement</w:t>
      </w:r>
      <w:r>
        <w:t xml:space="preserve"> you are planning</w:t>
      </w:r>
    </w:p>
    <w:p w:rsidR="001F07DE" w:rsidRDefault="005065F0" w:rsidP="00267D5F">
      <w:pPr>
        <w:pStyle w:val="Bullet"/>
      </w:pPr>
      <w:r w:rsidRPr="00417582">
        <w:t>timeframe</w:t>
      </w:r>
    </w:p>
    <w:p w:rsidR="001F07DE" w:rsidRDefault="005065F0" w:rsidP="00267D5F">
      <w:pPr>
        <w:pStyle w:val="Bullet"/>
      </w:pPr>
      <w:r w:rsidRPr="00417582">
        <w:t xml:space="preserve">feedback </w:t>
      </w:r>
      <w:r>
        <w:t xml:space="preserve">you </w:t>
      </w:r>
      <w:r w:rsidRPr="00417582">
        <w:t xml:space="preserve">will provide to </w:t>
      </w:r>
      <w:r>
        <w:t>participants</w:t>
      </w:r>
    </w:p>
    <w:p w:rsidR="001F07DE" w:rsidRDefault="005065F0" w:rsidP="00267D5F">
      <w:pPr>
        <w:pStyle w:val="Bullet"/>
      </w:pPr>
      <w:r w:rsidRPr="00417582">
        <w:t xml:space="preserve">expectations of your organisation and the expectations of the </w:t>
      </w:r>
      <w:r>
        <w:t>participants</w:t>
      </w:r>
      <w:r w:rsidRPr="00417582">
        <w:t>.</w:t>
      </w:r>
    </w:p>
    <w:p w:rsidR="00267D5F" w:rsidRDefault="00267D5F" w:rsidP="00267D5F"/>
    <w:p w:rsidR="001F07DE" w:rsidRDefault="005065F0" w:rsidP="00267D5F">
      <w:r w:rsidRPr="00417582">
        <w:t>Consider consulting in a number of ways</w:t>
      </w:r>
      <w:r>
        <w:t>:</w:t>
      </w:r>
      <w:r w:rsidRPr="00417582">
        <w:t xml:space="preserve"> </w:t>
      </w:r>
      <w:r>
        <w:t>s</w:t>
      </w:r>
      <w:r w:rsidRPr="00417582">
        <w:t xml:space="preserve">ome forms of communication may be essential for one group, but totally inaccessible </w:t>
      </w:r>
      <w:r>
        <w:t>to</w:t>
      </w:r>
      <w:r w:rsidRPr="00417582">
        <w:t xml:space="preserve"> another. </w:t>
      </w:r>
      <w:r>
        <w:t>C</w:t>
      </w:r>
      <w:r w:rsidRPr="00DA47BB">
        <w:t xml:space="preserve">ommunication aids </w:t>
      </w:r>
      <w:r>
        <w:t xml:space="preserve">such as </w:t>
      </w:r>
      <w:r w:rsidRPr="00DA47BB">
        <w:t>computer technologies/software, picture</w:t>
      </w:r>
      <w:r>
        <w:t>-</w:t>
      </w:r>
      <w:r w:rsidRPr="00DA47BB">
        <w:t xml:space="preserve">based communication boards, whiteboards/pens </w:t>
      </w:r>
      <w:r>
        <w:t xml:space="preserve">and </w:t>
      </w:r>
      <w:r w:rsidRPr="00DA47BB">
        <w:t>speaking device</w:t>
      </w:r>
      <w:r>
        <w:t>s may help</w:t>
      </w:r>
      <w:r w:rsidRPr="00DA47BB">
        <w:t>.</w:t>
      </w:r>
      <w:r>
        <w:t xml:space="preserve"> </w:t>
      </w:r>
      <w:r w:rsidRPr="00417582">
        <w:t xml:space="preserve">Your engagement may involve public meetings with </w:t>
      </w:r>
      <w:r>
        <w:t>New Zealand Sign L</w:t>
      </w:r>
      <w:r w:rsidRPr="00417582">
        <w:t xml:space="preserve">anguage interpreters, </w:t>
      </w:r>
      <w:r>
        <w:t xml:space="preserve">accessible </w:t>
      </w:r>
      <w:r w:rsidRPr="00417582">
        <w:t>online surveys, postal surveys or one-on-one conversations.</w:t>
      </w:r>
    </w:p>
    <w:p w:rsidR="00267D5F" w:rsidRDefault="00267D5F" w:rsidP="00267D5F"/>
    <w:p w:rsidR="001F07DE" w:rsidRDefault="005065F0" w:rsidP="00267D5F">
      <w:pPr>
        <w:pStyle w:val="Heading2"/>
      </w:pPr>
      <w:bookmarkStart w:id="23" w:name="_Types_of_community"/>
      <w:bookmarkStart w:id="24" w:name="_Toc404864959"/>
      <w:bookmarkStart w:id="25" w:name="_Toc416691372"/>
      <w:bookmarkStart w:id="26" w:name="_Toc442354543"/>
      <w:bookmarkStart w:id="27" w:name="_Toc444166660"/>
      <w:bookmarkEnd w:id="23"/>
      <w:r>
        <w:t>Types of</w:t>
      </w:r>
      <w:r w:rsidRPr="000869F7">
        <w:t xml:space="preserve"> engagement</w:t>
      </w:r>
      <w:bookmarkEnd w:id="24"/>
      <w:bookmarkEnd w:id="25"/>
      <w:bookmarkEnd w:id="26"/>
      <w:bookmarkEnd w:id="27"/>
    </w:p>
    <w:p w:rsidR="005065F0" w:rsidRDefault="005065F0" w:rsidP="00267D5F">
      <w:r w:rsidRPr="00417582">
        <w:t>Identify what level of engagement is appropriate</w:t>
      </w:r>
      <w:r>
        <w:t xml:space="preserve"> for your purpose.</w:t>
      </w:r>
      <w:r w:rsidR="001F07DE">
        <w:t xml:space="preserve"> </w:t>
      </w:r>
      <w:r>
        <w:t>The following table describes different l</w:t>
      </w:r>
      <w:r w:rsidRPr="00417582">
        <w:t>evels of engagement.</w:t>
      </w:r>
    </w:p>
    <w:p w:rsidR="00267D5F" w:rsidRDefault="00267D5F" w:rsidP="00267D5F"/>
    <w:p w:rsidR="00267D5F" w:rsidRDefault="00267D5F" w:rsidP="00267D5F">
      <w:r>
        <w:rPr>
          <w:noProof/>
          <w:lang w:eastAsia="en-NZ"/>
        </w:rPr>
        <w:drawing>
          <wp:inline distT="0" distB="0" distL="0" distR="0" wp14:anchorId="41909E51" wp14:editId="641650C1">
            <wp:extent cx="5926975" cy="609778"/>
            <wp:effectExtent l="0" t="0" r="0" b="0"/>
            <wp:docPr id="8" name="Picture 8" descr="Inform; consult; involve; collaborate; lead" title="Types of enga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24273" cy="609500"/>
                    </a:xfrm>
                    <a:prstGeom prst="rect">
                      <a:avLst/>
                    </a:prstGeom>
                    <a:noFill/>
                  </pic:spPr>
                </pic:pic>
              </a:graphicData>
            </a:graphic>
          </wp:inline>
        </w:drawing>
      </w:r>
    </w:p>
    <w:tbl>
      <w:tblPr>
        <w:tblStyle w:val="TableGrid"/>
        <w:tblW w:w="9356" w:type="dxa"/>
        <w:tblInd w:w="57" w:type="dxa"/>
        <w:tblBorders>
          <w:left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Caption w:val="Table - Types of Community Engagement"/>
        <w:tblDescription w:val="Table describes the spectrum of engagement from inform to support with examples."/>
      </w:tblPr>
      <w:tblGrid>
        <w:gridCol w:w="1560"/>
        <w:gridCol w:w="5386"/>
        <w:gridCol w:w="2410"/>
      </w:tblGrid>
      <w:tr w:rsidR="005065F0" w:rsidRPr="003825BF" w:rsidTr="00DD7FA2">
        <w:trPr>
          <w:cantSplit/>
        </w:trPr>
        <w:tc>
          <w:tcPr>
            <w:tcW w:w="1560" w:type="dxa"/>
            <w:tcBorders>
              <w:top w:val="single" w:sz="4" w:space="0" w:color="632423" w:themeColor="accent2" w:themeShade="80"/>
              <w:bottom w:val="nil"/>
            </w:tcBorders>
            <w:shd w:val="clear" w:color="auto" w:fill="632423" w:themeFill="accent2" w:themeFillShade="80"/>
            <w:vAlign w:val="center"/>
          </w:tcPr>
          <w:p w:rsidR="005065F0" w:rsidRPr="00DD7FA2" w:rsidRDefault="005065F0" w:rsidP="00DD7FA2">
            <w:pPr>
              <w:pStyle w:val="TableText"/>
              <w:rPr>
                <w:b/>
                <w:color w:val="FFFFFF" w:themeColor="background1"/>
                <w:sz w:val="22"/>
                <w:szCs w:val="22"/>
              </w:rPr>
            </w:pPr>
            <w:r w:rsidRPr="00DD7FA2">
              <w:rPr>
                <w:b/>
                <w:color w:val="FFFFFF" w:themeColor="background1"/>
                <w:sz w:val="22"/>
                <w:szCs w:val="22"/>
              </w:rPr>
              <w:t>Inf</w:t>
            </w:r>
            <w:bookmarkStart w:id="28" w:name="RowTitle_1"/>
            <w:bookmarkEnd w:id="28"/>
            <w:r w:rsidRPr="00DD7FA2">
              <w:rPr>
                <w:b/>
                <w:color w:val="FFFFFF" w:themeColor="background1"/>
                <w:sz w:val="22"/>
                <w:szCs w:val="22"/>
              </w:rPr>
              <w:t>orm</w:t>
            </w:r>
          </w:p>
        </w:tc>
        <w:tc>
          <w:tcPr>
            <w:tcW w:w="5386" w:type="dxa"/>
            <w:tcBorders>
              <w:bottom w:val="single" w:sz="4" w:space="0" w:color="A6A6A6" w:themeColor="background1" w:themeShade="A6"/>
            </w:tcBorders>
          </w:tcPr>
          <w:p w:rsidR="005065F0" w:rsidRPr="003825BF" w:rsidRDefault="005065F0" w:rsidP="00DD7FA2">
            <w:pPr>
              <w:pStyle w:val="TableText"/>
              <w:ind w:right="142"/>
            </w:pPr>
            <w:r>
              <w:t>One-way communication of i</w:t>
            </w:r>
            <w:r w:rsidRPr="004040A7">
              <w:t>nformation</w:t>
            </w:r>
            <w:r>
              <w:t xml:space="preserve"> – from your </w:t>
            </w:r>
            <w:r w:rsidRPr="004040A7">
              <w:t xml:space="preserve">organisation to </w:t>
            </w:r>
            <w:r>
              <w:t xml:space="preserve">the community including people with disabilities. </w:t>
            </w:r>
            <w:r w:rsidRPr="005B1D81">
              <w:t>In this form of engagement</w:t>
            </w:r>
            <w:r>
              <w:t>,</w:t>
            </w:r>
            <w:r w:rsidRPr="005B1D81">
              <w:t xml:space="preserve"> </w:t>
            </w:r>
            <w:r>
              <w:t xml:space="preserve">the community has </w:t>
            </w:r>
            <w:r w:rsidRPr="005B1D81">
              <w:t>no input into decision-making</w:t>
            </w:r>
          </w:p>
        </w:tc>
        <w:tc>
          <w:tcPr>
            <w:tcW w:w="2410" w:type="dxa"/>
            <w:tcBorders>
              <w:bottom w:val="single" w:sz="4" w:space="0" w:color="A6A6A6" w:themeColor="background1" w:themeShade="A6"/>
            </w:tcBorders>
          </w:tcPr>
          <w:p w:rsidR="001F07DE" w:rsidRDefault="005065F0" w:rsidP="00DD7FA2">
            <w:pPr>
              <w:pStyle w:val="TableBullet"/>
              <w:spacing w:before="60"/>
            </w:pPr>
            <w:r>
              <w:t>Websites</w:t>
            </w:r>
          </w:p>
          <w:p w:rsidR="005065F0" w:rsidRPr="003825BF" w:rsidRDefault="005065F0" w:rsidP="00DD7FA2">
            <w:pPr>
              <w:pStyle w:val="TableBullet"/>
              <w:spacing w:before="60"/>
            </w:pPr>
            <w:r w:rsidRPr="005B1D81">
              <w:t>Letters</w:t>
            </w:r>
          </w:p>
        </w:tc>
      </w:tr>
      <w:tr w:rsidR="005065F0" w:rsidRPr="003825BF" w:rsidTr="00DD7FA2">
        <w:trPr>
          <w:cantSplit/>
        </w:trPr>
        <w:tc>
          <w:tcPr>
            <w:tcW w:w="1560" w:type="dxa"/>
            <w:tcBorders>
              <w:top w:val="nil"/>
              <w:bottom w:val="nil"/>
            </w:tcBorders>
            <w:shd w:val="clear" w:color="auto" w:fill="4F6228" w:themeFill="accent3" w:themeFillShade="80"/>
            <w:vAlign w:val="center"/>
          </w:tcPr>
          <w:p w:rsidR="005065F0" w:rsidRPr="00DD7FA2" w:rsidRDefault="005065F0" w:rsidP="00DD7FA2">
            <w:pPr>
              <w:pStyle w:val="TableText"/>
              <w:rPr>
                <w:b/>
                <w:color w:val="FFFFFF" w:themeColor="background1"/>
                <w:sz w:val="22"/>
                <w:szCs w:val="22"/>
              </w:rPr>
            </w:pPr>
            <w:r w:rsidRPr="00DD7FA2">
              <w:rPr>
                <w:b/>
                <w:color w:val="FFFFFF" w:themeColor="background1"/>
                <w:sz w:val="22"/>
                <w:szCs w:val="22"/>
              </w:rPr>
              <w:t>Consult</w:t>
            </w:r>
          </w:p>
        </w:tc>
        <w:tc>
          <w:tcPr>
            <w:tcW w:w="5386" w:type="dxa"/>
            <w:tcBorders>
              <w:top w:val="single" w:sz="4" w:space="0" w:color="A6A6A6" w:themeColor="background1" w:themeShade="A6"/>
              <w:bottom w:val="single" w:sz="4" w:space="0" w:color="A6A6A6" w:themeColor="background1" w:themeShade="A6"/>
            </w:tcBorders>
          </w:tcPr>
          <w:p w:rsidR="005065F0" w:rsidRPr="003825BF" w:rsidRDefault="005065F0" w:rsidP="00DD7FA2">
            <w:pPr>
              <w:pStyle w:val="TableText"/>
              <w:ind w:right="142"/>
            </w:pPr>
            <w:r>
              <w:t>Two-way communication – between your organisation and the community including people with disabilities. Its purpose is to seek the opinion of the community</w:t>
            </w:r>
          </w:p>
        </w:tc>
        <w:tc>
          <w:tcPr>
            <w:tcW w:w="2410" w:type="dxa"/>
            <w:tcBorders>
              <w:top w:val="single" w:sz="4" w:space="0" w:color="A6A6A6" w:themeColor="background1" w:themeShade="A6"/>
              <w:bottom w:val="single" w:sz="4" w:space="0" w:color="A6A6A6" w:themeColor="background1" w:themeShade="A6"/>
            </w:tcBorders>
          </w:tcPr>
          <w:p w:rsidR="001F07DE" w:rsidRDefault="005065F0" w:rsidP="00DD7FA2">
            <w:pPr>
              <w:pStyle w:val="TableBullet"/>
              <w:spacing w:before="60"/>
            </w:pPr>
            <w:r>
              <w:t>S</w:t>
            </w:r>
            <w:r w:rsidRPr="00594E49">
              <w:t>urvey</w:t>
            </w:r>
            <w:r>
              <w:t>s</w:t>
            </w:r>
          </w:p>
          <w:p w:rsidR="001F07DE" w:rsidRDefault="005065F0" w:rsidP="00DD7FA2">
            <w:pPr>
              <w:pStyle w:val="TableBullet"/>
              <w:spacing w:before="60"/>
            </w:pPr>
            <w:r>
              <w:t>Focus groups</w:t>
            </w:r>
          </w:p>
          <w:p w:rsidR="005065F0" w:rsidRPr="003825BF" w:rsidRDefault="005065F0" w:rsidP="00DD7FA2">
            <w:pPr>
              <w:pStyle w:val="TableBullet"/>
              <w:spacing w:before="60"/>
            </w:pPr>
            <w:r>
              <w:t>Social media</w:t>
            </w:r>
          </w:p>
        </w:tc>
      </w:tr>
      <w:tr w:rsidR="005065F0" w:rsidRPr="003825BF" w:rsidTr="00DD7FA2">
        <w:trPr>
          <w:cantSplit/>
        </w:trPr>
        <w:tc>
          <w:tcPr>
            <w:tcW w:w="1560" w:type="dxa"/>
            <w:tcBorders>
              <w:top w:val="nil"/>
              <w:bottom w:val="nil"/>
            </w:tcBorders>
            <w:shd w:val="clear" w:color="auto" w:fill="403152" w:themeFill="accent4" w:themeFillShade="80"/>
            <w:vAlign w:val="center"/>
          </w:tcPr>
          <w:p w:rsidR="005065F0" w:rsidRPr="00DD7FA2" w:rsidRDefault="005065F0" w:rsidP="00DD7FA2">
            <w:pPr>
              <w:pStyle w:val="TableText"/>
              <w:rPr>
                <w:b/>
                <w:color w:val="FFFFFF" w:themeColor="background1"/>
                <w:sz w:val="22"/>
                <w:szCs w:val="22"/>
              </w:rPr>
            </w:pPr>
            <w:r w:rsidRPr="00DD7FA2">
              <w:rPr>
                <w:b/>
                <w:color w:val="FFFFFF" w:themeColor="background1"/>
                <w:sz w:val="22"/>
                <w:szCs w:val="22"/>
              </w:rPr>
              <w:t>Involve</w:t>
            </w:r>
          </w:p>
        </w:tc>
        <w:tc>
          <w:tcPr>
            <w:tcW w:w="5386" w:type="dxa"/>
            <w:tcBorders>
              <w:top w:val="single" w:sz="4" w:space="0" w:color="A6A6A6" w:themeColor="background1" w:themeShade="A6"/>
              <w:bottom w:val="single" w:sz="4" w:space="0" w:color="A6A6A6" w:themeColor="background1" w:themeShade="A6"/>
            </w:tcBorders>
          </w:tcPr>
          <w:p w:rsidR="005065F0" w:rsidRPr="003825BF" w:rsidRDefault="005065F0" w:rsidP="00DD7FA2">
            <w:pPr>
              <w:pStyle w:val="TableText"/>
              <w:ind w:right="142"/>
            </w:pPr>
            <w:r>
              <w:t>Working directly with the community during the engagement process, including by seeking feedback and discussing questions</w:t>
            </w:r>
          </w:p>
        </w:tc>
        <w:tc>
          <w:tcPr>
            <w:tcW w:w="2410" w:type="dxa"/>
            <w:tcBorders>
              <w:top w:val="single" w:sz="4" w:space="0" w:color="A6A6A6" w:themeColor="background1" w:themeShade="A6"/>
              <w:bottom w:val="single" w:sz="4" w:space="0" w:color="A6A6A6" w:themeColor="background1" w:themeShade="A6"/>
            </w:tcBorders>
          </w:tcPr>
          <w:p w:rsidR="001F07DE" w:rsidRDefault="005065F0" w:rsidP="00DD7FA2">
            <w:pPr>
              <w:pStyle w:val="TableBullet"/>
              <w:spacing w:before="60"/>
            </w:pPr>
            <w:r>
              <w:t>Workshops</w:t>
            </w:r>
          </w:p>
          <w:p w:rsidR="005065F0" w:rsidRPr="003825BF" w:rsidRDefault="005065F0" w:rsidP="00DD7FA2">
            <w:pPr>
              <w:pStyle w:val="TableBullet"/>
              <w:spacing w:before="60"/>
            </w:pPr>
            <w:r>
              <w:t>Working/planning groups</w:t>
            </w:r>
          </w:p>
        </w:tc>
      </w:tr>
      <w:tr w:rsidR="005065F0" w:rsidRPr="003825BF" w:rsidTr="00DD7FA2">
        <w:trPr>
          <w:cantSplit/>
        </w:trPr>
        <w:tc>
          <w:tcPr>
            <w:tcW w:w="1560" w:type="dxa"/>
            <w:tcBorders>
              <w:top w:val="nil"/>
              <w:bottom w:val="nil"/>
            </w:tcBorders>
            <w:shd w:val="clear" w:color="auto" w:fill="215868" w:themeFill="accent5" w:themeFillShade="80"/>
            <w:vAlign w:val="center"/>
          </w:tcPr>
          <w:p w:rsidR="005065F0" w:rsidRPr="00DD7FA2" w:rsidRDefault="005065F0" w:rsidP="00DD7FA2">
            <w:pPr>
              <w:pStyle w:val="TableText"/>
              <w:rPr>
                <w:b/>
                <w:color w:val="FFFFFF" w:themeColor="background1"/>
                <w:sz w:val="22"/>
                <w:szCs w:val="22"/>
              </w:rPr>
            </w:pPr>
            <w:r w:rsidRPr="00DD7FA2">
              <w:rPr>
                <w:b/>
                <w:color w:val="FFFFFF" w:themeColor="background1"/>
                <w:sz w:val="22"/>
                <w:szCs w:val="22"/>
              </w:rPr>
              <w:t>Collaborate</w:t>
            </w:r>
          </w:p>
        </w:tc>
        <w:tc>
          <w:tcPr>
            <w:tcW w:w="5386" w:type="dxa"/>
            <w:tcBorders>
              <w:top w:val="single" w:sz="4" w:space="0" w:color="A6A6A6" w:themeColor="background1" w:themeShade="A6"/>
              <w:bottom w:val="single" w:sz="4" w:space="0" w:color="A6A6A6" w:themeColor="background1" w:themeShade="A6"/>
            </w:tcBorders>
          </w:tcPr>
          <w:p w:rsidR="005065F0" w:rsidRPr="003825BF" w:rsidRDefault="005065F0" w:rsidP="00DD7FA2">
            <w:pPr>
              <w:pStyle w:val="TableText"/>
              <w:ind w:right="142"/>
            </w:pPr>
            <w:r>
              <w:t>A community partnership, including s</w:t>
            </w:r>
            <w:r w:rsidRPr="00417582">
              <w:t xml:space="preserve">hared decision-making </w:t>
            </w:r>
            <w:r>
              <w:t>and a co-design approach</w:t>
            </w:r>
          </w:p>
        </w:tc>
        <w:tc>
          <w:tcPr>
            <w:tcW w:w="2410" w:type="dxa"/>
            <w:tcBorders>
              <w:top w:val="single" w:sz="4" w:space="0" w:color="A6A6A6" w:themeColor="background1" w:themeShade="A6"/>
              <w:bottom w:val="single" w:sz="4" w:space="0" w:color="A6A6A6" w:themeColor="background1" w:themeShade="A6"/>
            </w:tcBorders>
          </w:tcPr>
          <w:p w:rsidR="001F07DE" w:rsidRDefault="005065F0" w:rsidP="00DD7FA2">
            <w:pPr>
              <w:pStyle w:val="TableBullet"/>
              <w:spacing w:before="60"/>
            </w:pPr>
            <w:r>
              <w:t>Advisory committees</w:t>
            </w:r>
          </w:p>
          <w:p w:rsidR="005065F0" w:rsidRPr="003825BF" w:rsidRDefault="005065F0" w:rsidP="00DD7FA2">
            <w:pPr>
              <w:pStyle w:val="TableBullet"/>
              <w:spacing w:before="60"/>
            </w:pPr>
            <w:r>
              <w:t>Reference groups</w:t>
            </w:r>
          </w:p>
        </w:tc>
      </w:tr>
      <w:tr w:rsidR="005065F0" w:rsidRPr="003825BF" w:rsidTr="00DD7FA2">
        <w:trPr>
          <w:cantSplit/>
        </w:trPr>
        <w:tc>
          <w:tcPr>
            <w:tcW w:w="1560" w:type="dxa"/>
            <w:tcBorders>
              <w:top w:val="nil"/>
              <w:bottom w:val="single" w:sz="4" w:space="0" w:color="984806" w:themeColor="accent6" w:themeShade="80"/>
            </w:tcBorders>
            <w:shd w:val="clear" w:color="auto" w:fill="984806" w:themeFill="accent6" w:themeFillShade="80"/>
            <w:vAlign w:val="center"/>
          </w:tcPr>
          <w:p w:rsidR="005065F0" w:rsidRPr="00DD7FA2" w:rsidRDefault="005065F0" w:rsidP="00DD7FA2">
            <w:pPr>
              <w:pStyle w:val="TableText"/>
              <w:rPr>
                <w:b/>
                <w:color w:val="FFFFFF" w:themeColor="background1"/>
                <w:sz w:val="22"/>
                <w:szCs w:val="22"/>
              </w:rPr>
            </w:pPr>
            <w:r w:rsidRPr="00DD7FA2">
              <w:rPr>
                <w:b/>
                <w:color w:val="FFFFFF" w:themeColor="background1"/>
                <w:sz w:val="22"/>
                <w:szCs w:val="22"/>
              </w:rPr>
              <w:t>Lead</w:t>
            </w:r>
          </w:p>
        </w:tc>
        <w:tc>
          <w:tcPr>
            <w:tcW w:w="5386" w:type="dxa"/>
            <w:tcBorders>
              <w:top w:val="single" w:sz="4" w:space="0" w:color="A6A6A6" w:themeColor="background1" w:themeShade="A6"/>
            </w:tcBorders>
          </w:tcPr>
          <w:p w:rsidR="005065F0" w:rsidRPr="003825BF" w:rsidRDefault="005065F0" w:rsidP="00DD7FA2">
            <w:pPr>
              <w:pStyle w:val="TableText"/>
              <w:ind w:right="142"/>
            </w:pPr>
            <w:r>
              <w:t>A method of engagement in which final decision-making sits with the community</w:t>
            </w:r>
          </w:p>
        </w:tc>
        <w:tc>
          <w:tcPr>
            <w:tcW w:w="2410" w:type="dxa"/>
            <w:tcBorders>
              <w:top w:val="single" w:sz="4" w:space="0" w:color="A6A6A6" w:themeColor="background1" w:themeShade="A6"/>
            </w:tcBorders>
          </w:tcPr>
          <w:p w:rsidR="005065F0" w:rsidRPr="003825BF" w:rsidRDefault="005065F0" w:rsidP="00DD7FA2">
            <w:pPr>
              <w:pStyle w:val="TableBullet"/>
              <w:spacing w:before="60"/>
            </w:pPr>
            <w:r>
              <w:t>Voting</w:t>
            </w:r>
          </w:p>
        </w:tc>
      </w:tr>
    </w:tbl>
    <w:p w:rsidR="001F07DE" w:rsidRDefault="001F07DE" w:rsidP="00DD7FA2">
      <w:bookmarkStart w:id="29" w:name="_Toc404864960"/>
    </w:p>
    <w:p w:rsidR="00267D5F" w:rsidRDefault="005065F0" w:rsidP="00DD7FA2">
      <w:pPr>
        <w:pStyle w:val="Heading2"/>
      </w:pPr>
      <w:bookmarkStart w:id="30" w:name="_Who_to_engage"/>
      <w:bookmarkStart w:id="31" w:name="_Toc416691373"/>
      <w:bookmarkStart w:id="32" w:name="_Toc442354544"/>
      <w:bookmarkStart w:id="33" w:name="_Toc444166661"/>
      <w:bookmarkEnd w:id="30"/>
      <w:r w:rsidRPr="000869F7">
        <w:lastRenderedPageBreak/>
        <w:t>Who to engage with</w:t>
      </w:r>
      <w:bookmarkEnd w:id="29"/>
      <w:bookmarkEnd w:id="31"/>
      <w:bookmarkEnd w:id="32"/>
      <w:bookmarkEnd w:id="33"/>
    </w:p>
    <w:p w:rsidR="001F07DE" w:rsidRDefault="005065F0" w:rsidP="00DD7FA2">
      <w:pPr>
        <w:keepNext/>
      </w:pPr>
      <w:r>
        <w:t>Depending on the purpose of the engagement, in addition to people with disabilities, consider involving other groups,</w:t>
      </w:r>
      <w:r w:rsidRPr="00417582">
        <w:t xml:space="preserve"> </w:t>
      </w:r>
      <w:r>
        <w:t>such as d</w:t>
      </w:r>
      <w:r w:rsidRPr="00417582">
        <w:t xml:space="preserve">isabled </w:t>
      </w:r>
      <w:r>
        <w:t>p</w:t>
      </w:r>
      <w:r w:rsidRPr="00417582">
        <w:t>eople</w:t>
      </w:r>
      <w:r w:rsidR="00267D5F">
        <w:t>’</w:t>
      </w:r>
      <w:r w:rsidRPr="00417582">
        <w:t xml:space="preserve">s </w:t>
      </w:r>
      <w:r>
        <w:t>o</w:t>
      </w:r>
      <w:r w:rsidRPr="00417582">
        <w:t xml:space="preserve">rganisations, </w:t>
      </w:r>
      <w:r>
        <w:t xml:space="preserve">carers/carer groups, </w:t>
      </w:r>
      <w:r w:rsidRPr="00417582">
        <w:t>advocac</w:t>
      </w:r>
      <w:r>
        <w:t xml:space="preserve">y groups and </w:t>
      </w:r>
      <w:r w:rsidRPr="00417582">
        <w:t>wh</w:t>
      </w:r>
      <w:r w:rsidRPr="00417582">
        <w:rPr>
          <w:rFonts w:cs="Arial"/>
        </w:rPr>
        <w:t>ā</w:t>
      </w:r>
      <w:r w:rsidRPr="00417582">
        <w:t>nau support groups</w:t>
      </w:r>
      <w:r>
        <w:t>.</w:t>
      </w:r>
    </w:p>
    <w:p w:rsidR="00DD7FA2" w:rsidRDefault="00DD7FA2" w:rsidP="00DD7FA2"/>
    <w:p w:rsidR="001F07DE" w:rsidRPr="009A2A45" w:rsidRDefault="005065F0" w:rsidP="00DD7FA2">
      <w:r w:rsidRPr="003D450C">
        <w:t xml:space="preserve">Disabled </w:t>
      </w:r>
      <w:r>
        <w:t>p</w:t>
      </w:r>
      <w:r w:rsidRPr="003D450C">
        <w:t>eople</w:t>
      </w:r>
      <w:r w:rsidR="00267D5F">
        <w:t>’</w:t>
      </w:r>
      <w:r w:rsidRPr="003D450C">
        <w:t xml:space="preserve">s </w:t>
      </w:r>
      <w:r>
        <w:t>o</w:t>
      </w:r>
      <w:r w:rsidRPr="003D450C">
        <w:t>rganisations represent different disability groups</w:t>
      </w:r>
      <w:r>
        <w:t>;</w:t>
      </w:r>
      <w:r w:rsidRPr="003D450C">
        <w:t xml:space="preserve"> it may be useful to approach </w:t>
      </w:r>
      <w:r>
        <w:t xml:space="preserve">organisations representing the particular </w:t>
      </w:r>
      <w:r w:rsidRPr="003D450C">
        <w:t xml:space="preserve">groups </w:t>
      </w:r>
      <w:r>
        <w:t>you wish to engage with</w:t>
      </w:r>
      <w:r w:rsidRPr="00417582">
        <w:t>.</w:t>
      </w:r>
      <w:r w:rsidR="00933936">
        <w:t xml:space="preserve"> </w:t>
      </w:r>
      <w:r w:rsidR="00CD12C9">
        <w:t xml:space="preserve">See </w:t>
      </w:r>
      <w:r w:rsidR="00933936" w:rsidRPr="009A2A45">
        <w:t>‘</w:t>
      </w:r>
      <w:hyperlink w:anchor="_Disabled_people’s_organisations" w:history="1">
        <w:r w:rsidR="00933936" w:rsidRPr="009A2A45">
          <w:rPr>
            <w:rStyle w:val="Hyperlink"/>
            <w:color w:val="auto"/>
          </w:rPr>
          <w:t>Disabled people’s organisations and resources</w:t>
        </w:r>
      </w:hyperlink>
      <w:r w:rsidR="00933936" w:rsidRPr="009A2A45">
        <w:rPr>
          <w:rStyle w:val="Hyperlink"/>
          <w:color w:val="auto"/>
        </w:rPr>
        <w:t>’</w:t>
      </w:r>
      <w:r w:rsidR="005B70F7" w:rsidRPr="009A2A45">
        <w:rPr>
          <w:rStyle w:val="Hyperlink"/>
          <w:color w:val="auto"/>
        </w:rPr>
        <w:t xml:space="preserve"> (page 36)</w:t>
      </w:r>
      <w:r w:rsidR="00933936" w:rsidRPr="009A2A45">
        <w:rPr>
          <w:rStyle w:val="Hyperlink"/>
          <w:color w:val="auto"/>
        </w:rPr>
        <w:t>.</w:t>
      </w:r>
    </w:p>
    <w:p w:rsidR="00DD7FA2" w:rsidRDefault="00DD7FA2" w:rsidP="00DD7FA2"/>
    <w:p w:rsidR="001F07DE" w:rsidRDefault="005065F0" w:rsidP="00DD7FA2">
      <w:r>
        <w:t xml:space="preserve">Make an effort to </w:t>
      </w:r>
      <w:r w:rsidRPr="00417582">
        <w:t xml:space="preserve">reach people </w:t>
      </w:r>
      <w:r>
        <w:t>who</w:t>
      </w:r>
      <w:r w:rsidRPr="00417582">
        <w:t xml:space="preserve"> are often excluded from community engagement</w:t>
      </w:r>
      <w:r>
        <w:t>. Disabled people</w:t>
      </w:r>
      <w:r w:rsidR="00267D5F">
        <w:t>’</w:t>
      </w:r>
      <w:r>
        <w:t>s organisations can help with this</w:t>
      </w:r>
      <w:r w:rsidRPr="00417582">
        <w:t xml:space="preserve">. </w:t>
      </w:r>
      <w:r>
        <w:t>I</w:t>
      </w:r>
      <w:r w:rsidRPr="00417582">
        <w:t xml:space="preserve">n smaller towns there may not be any active </w:t>
      </w:r>
      <w:r>
        <w:t>d</w:t>
      </w:r>
      <w:r w:rsidRPr="00417582">
        <w:t xml:space="preserve">isabled </w:t>
      </w:r>
      <w:r>
        <w:t>p</w:t>
      </w:r>
      <w:r w:rsidRPr="00417582">
        <w:t>eople</w:t>
      </w:r>
      <w:r w:rsidR="00267D5F">
        <w:t>’</w:t>
      </w:r>
      <w:r w:rsidRPr="00417582">
        <w:t xml:space="preserve">s </w:t>
      </w:r>
      <w:r>
        <w:t>o</w:t>
      </w:r>
      <w:r w:rsidRPr="00417582">
        <w:t xml:space="preserve">rganisations. </w:t>
      </w:r>
      <w:r>
        <w:t xml:space="preserve">In this situation, find out whether other networks or </w:t>
      </w:r>
      <w:r w:rsidRPr="00417582">
        <w:t xml:space="preserve">relationships </w:t>
      </w:r>
      <w:r>
        <w:t>could serve a similar purpose</w:t>
      </w:r>
      <w:r w:rsidRPr="00417582">
        <w:t>.</w:t>
      </w:r>
    </w:p>
    <w:p w:rsidR="00DD7FA2" w:rsidRDefault="00DD7FA2" w:rsidP="00DD7FA2"/>
    <w:p w:rsidR="001F07DE" w:rsidRDefault="005065F0" w:rsidP="00DD7FA2">
      <w:pPr>
        <w:pStyle w:val="Heading2"/>
      </w:pPr>
      <w:bookmarkStart w:id="34" w:name="_When_to_engage_1"/>
      <w:bookmarkStart w:id="35" w:name="_Toc442354545"/>
      <w:bookmarkStart w:id="36" w:name="_Toc444166662"/>
      <w:bookmarkEnd w:id="34"/>
      <w:r>
        <w:t xml:space="preserve">Early </w:t>
      </w:r>
      <w:r w:rsidR="00DD7FA2">
        <w:t>p</w:t>
      </w:r>
      <w:r>
        <w:t>lanning</w:t>
      </w:r>
      <w:bookmarkEnd w:id="35"/>
      <w:bookmarkEnd w:id="36"/>
    </w:p>
    <w:p w:rsidR="001F07DE" w:rsidRPr="001F07DE" w:rsidRDefault="005065F0" w:rsidP="00DD7FA2">
      <w:r w:rsidRPr="001F07DE">
        <w:t>Begin the process of engagement with people with disabilities as early as possible, allowing enough time to make arrangements such as booking</w:t>
      </w:r>
      <w:r w:rsidRPr="00417582">
        <w:t xml:space="preserve"> </w:t>
      </w:r>
      <w:r>
        <w:t>New Zealand Sign L</w:t>
      </w:r>
      <w:r w:rsidRPr="00417582">
        <w:t>anguage</w:t>
      </w:r>
      <w:r w:rsidRPr="001F07DE">
        <w:t xml:space="preserve"> interpreters, organising travel, or creating accessible information. Keep in mind that when engaging with people with disabilities, some processes may take longer, or involve additional resources. Allow for the possibility that some people might experience difficulties </w:t>
      </w:r>
      <w:r w:rsidRPr="00F945AB">
        <w:t>taking</w:t>
      </w:r>
      <w:r w:rsidRPr="001F07DE">
        <w:t xml:space="preserve"> part in your engagement process and allow extra time to address potential </w:t>
      </w:r>
      <w:r w:rsidRPr="00F945AB">
        <w:t>accessibility</w:t>
      </w:r>
      <w:r w:rsidRPr="001F07DE">
        <w:t xml:space="preserve"> issues before they arise.</w:t>
      </w:r>
    </w:p>
    <w:p w:rsidR="00DD7FA2" w:rsidRDefault="00DD7FA2" w:rsidP="00DD7FA2"/>
    <w:p w:rsidR="001F07DE" w:rsidRPr="001F07DE" w:rsidRDefault="005065F0" w:rsidP="00DD7FA2">
      <w:r w:rsidRPr="00307B99">
        <w:t xml:space="preserve">If </w:t>
      </w:r>
      <w:r>
        <w:t>the</w:t>
      </w:r>
      <w:r w:rsidRPr="00307B99">
        <w:t xml:space="preserve"> issue </w:t>
      </w:r>
      <w:r>
        <w:t xml:space="preserve">you wish to engage on </w:t>
      </w:r>
      <w:r w:rsidRPr="00307B99">
        <w:t xml:space="preserve">is of widespread interest, allow several months for </w:t>
      </w:r>
      <w:r>
        <w:t>the engagement process</w:t>
      </w:r>
      <w:r w:rsidRPr="00307B99">
        <w:t>. People with disabilities often find out about an opportunity for engagement or consultation by word</w:t>
      </w:r>
      <w:r>
        <w:t xml:space="preserve"> </w:t>
      </w:r>
      <w:r w:rsidRPr="00307B99">
        <w:t>of</w:t>
      </w:r>
      <w:r>
        <w:t xml:space="preserve"> </w:t>
      </w:r>
      <w:r w:rsidRPr="00307B99">
        <w:t>mouth</w:t>
      </w:r>
      <w:r>
        <w:t>; your time frame should allow for this</w:t>
      </w:r>
      <w:r w:rsidRPr="00D9389E">
        <w:t>.</w:t>
      </w:r>
    </w:p>
    <w:p w:rsidR="00DD7FA2" w:rsidRDefault="00DD7FA2" w:rsidP="00DD7FA2"/>
    <w:p w:rsidR="001F07DE" w:rsidRDefault="005065F0" w:rsidP="00DD7FA2">
      <w:r>
        <w:t xml:space="preserve">Provide sufficient notice to allow time for people to make </w:t>
      </w:r>
      <w:r w:rsidRPr="00B4058D">
        <w:t xml:space="preserve">arrangements for things like childcare, absence from work and </w:t>
      </w:r>
      <w:r>
        <w:t xml:space="preserve">enlisting </w:t>
      </w:r>
      <w:r w:rsidRPr="00B4058D">
        <w:t xml:space="preserve">support </w:t>
      </w:r>
      <w:r>
        <w:t>people.</w:t>
      </w:r>
    </w:p>
    <w:p w:rsidR="00DD7FA2" w:rsidRDefault="00DD7FA2" w:rsidP="00DD7FA2"/>
    <w:p w:rsidR="00267D5F" w:rsidRDefault="005065F0" w:rsidP="00DD7FA2">
      <w:r w:rsidRPr="003D450C">
        <w:t xml:space="preserve">Creating Easy Read versions of documents also takes time. </w:t>
      </w:r>
      <w:r>
        <w:t>Easy Read documents, used by people with learning/intellectual disabilities, use everyday language</w:t>
      </w:r>
      <w:r w:rsidRPr="00DD7FA2">
        <w:t xml:space="preserve"> and use images to assist meaning. See </w:t>
      </w:r>
      <w:r w:rsidR="00267D5F" w:rsidRPr="00DD7FA2">
        <w:t>‘</w:t>
      </w:r>
      <w:hyperlink w:anchor="_Appendix_12_–" w:history="1">
        <w:r w:rsidRPr="00DD7FA2">
          <w:t>Engaging with people with learning/intellectual disabilities</w:t>
        </w:r>
      </w:hyperlink>
      <w:r w:rsidR="00933936">
        <w:t>’ (</w:t>
      </w:r>
      <w:r w:rsidR="0025377E">
        <w:t>page 30</w:t>
      </w:r>
      <w:r w:rsidR="00933936">
        <w:t>)</w:t>
      </w:r>
      <w:r w:rsidR="00933936" w:rsidRPr="00DD7FA2">
        <w:t xml:space="preserve"> </w:t>
      </w:r>
      <w:r w:rsidRPr="00DD7FA2">
        <w:t xml:space="preserve">for more information and </w:t>
      </w:r>
      <w:r w:rsidR="00267D5F" w:rsidRPr="00DD7FA2">
        <w:t>‘</w:t>
      </w:r>
      <w:hyperlink w:anchor="_Disabled_people’s_organisations" w:history="1">
        <w:r w:rsidRPr="00DD7FA2">
          <w:t>Disabled people</w:t>
        </w:r>
        <w:r w:rsidR="00267D5F" w:rsidRPr="00DD7FA2">
          <w:t>’</w:t>
        </w:r>
        <w:r w:rsidRPr="00DD7FA2">
          <w:t>s organisations and resources</w:t>
        </w:r>
      </w:hyperlink>
      <w:r w:rsidR="00933936">
        <w:t>’</w:t>
      </w:r>
      <w:r w:rsidRPr="00DD7FA2" w:rsidDel="00E67F9A">
        <w:t xml:space="preserve"> </w:t>
      </w:r>
      <w:r w:rsidR="005B70F7">
        <w:t xml:space="preserve">(page 36) </w:t>
      </w:r>
      <w:r w:rsidRPr="00DD7FA2">
        <w:t>for details on People Fir</w:t>
      </w:r>
      <w:r>
        <w:t xml:space="preserve">st New Zealand </w:t>
      </w:r>
      <w:r w:rsidRPr="001C3224">
        <w:t>Ngā Tangata Tuatahi</w:t>
      </w:r>
      <w:r w:rsidR="00267D5F">
        <w:t>’</w:t>
      </w:r>
      <w:r>
        <w:t>s translation service.</w:t>
      </w:r>
    </w:p>
    <w:p w:rsidR="00DD7FA2" w:rsidRDefault="00DD7FA2" w:rsidP="00DD7FA2"/>
    <w:p w:rsidR="001F07DE" w:rsidRDefault="005065F0" w:rsidP="00DD7FA2">
      <w:r w:rsidRPr="003D450C">
        <w:t>Choose a suitable time or times for the engagement, keep</w:t>
      </w:r>
      <w:r>
        <w:t>ing</w:t>
      </w:r>
      <w:r w:rsidRPr="003D450C">
        <w:t xml:space="preserve"> in mind that different people</w:t>
      </w:r>
      <w:r>
        <w:t xml:space="preserve"> will have different needs</w:t>
      </w:r>
      <w:r w:rsidRPr="003D450C">
        <w:t xml:space="preserve">. </w:t>
      </w:r>
      <w:r>
        <w:t>S</w:t>
      </w:r>
      <w:r w:rsidRPr="003D450C">
        <w:t xml:space="preserve">ome </w:t>
      </w:r>
      <w:r>
        <w:t>people with disabilities</w:t>
      </w:r>
      <w:r w:rsidRPr="003D450C">
        <w:t xml:space="preserve"> </w:t>
      </w:r>
      <w:r>
        <w:t xml:space="preserve">prefer </w:t>
      </w:r>
      <w:r w:rsidRPr="003D450C">
        <w:t>to avoid starting a meeting</w:t>
      </w:r>
      <w:r>
        <w:t xml:space="preserve"> too</w:t>
      </w:r>
      <w:r w:rsidRPr="003D450C">
        <w:t xml:space="preserve"> early in the</w:t>
      </w:r>
      <w:r w:rsidRPr="00417582">
        <w:t xml:space="preserve"> morning, </w:t>
      </w:r>
      <w:r>
        <w:t xml:space="preserve">because </w:t>
      </w:r>
      <w:r w:rsidRPr="00417582">
        <w:t xml:space="preserve">they </w:t>
      </w:r>
      <w:r>
        <w:t xml:space="preserve">require </w:t>
      </w:r>
      <w:r w:rsidRPr="00417582">
        <w:t xml:space="preserve">assistance </w:t>
      </w:r>
      <w:r>
        <w:t>to start the day</w:t>
      </w:r>
      <w:r w:rsidRPr="00417582">
        <w:t xml:space="preserve">. </w:t>
      </w:r>
      <w:r>
        <w:t>W</w:t>
      </w:r>
      <w:r w:rsidRPr="00417582">
        <w:t>heelchair</w:t>
      </w:r>
      <w:r>
        <w:t>-</w:t>
      </w:r>
      <w:r w:rsidRPr="00417582">
        <w:t xml:space="preserve">accessible taxis are often busiest around </w:t>
      </w:r>
      <w:r>
        <w:t xml:space="preserve">the time of school runs (9am and 3pm), and are </w:t>
      </w:r>
      <w:r w:rsidRPr="00417582">
        <w:t xml:space="preserve">more </w:t>
      </w:r>
      <w:r>
        <w:t xml:space="preserve">commonly </w:t>
      </w:r>
      <w:r w:rsidRPr="00417582">
        <w:t xml:space="preserve">available during school holidays and at the weekend. </w:t>
      </w:r>
      <w:r>
        <w:t>S</w:t>
      </w:r>
      <w:r w:rsidRPr="00417582">
        <w:t xml:space="preserve">ome people with </w:t>
      </w:r>
      <w:r>
        <w:t>learning/</w:t>
      </w:r>
      <w:r w:rsidRPr="005A632E">
        <w:t xml:space="preserve">intellectual </w:t>
      </w:r>
      <w:r>
        <w:t xml:space="preserve">disabilities </w:t>
      </w:r>
      <w:r w:rsidRPr="00417582">
        <w:t xml:space="preserve">may prefer mornings, </w:t>
      </w:r>
      <w:r>
        <w:t xml:space="preserve">because </w:t>
      </w:r>
      <w:r w:rsidRPr="00417582">
        <w:t>they are more rested and find it easier to concentrate</w:t>
      </w:r>
      <w:r>
        <w:t xml:space="preserve"> at that time</w:t>
      </w:r>
      <w:r w:rsidRPr="00417582">
        <w:t>.</w:t>
      </w:r>
    </w:p>
    <w:p w:rsidR="00DD7FA2" w:rsidRDefault="00DD7FA2" w:rsidP="00DD7FA2"/>
    <w:p w:rsidR="00267D5F" w:rsidRDefault="005065F0" w:rsidP="005065F0">
      <w:r w:rsidRPr="001F07DE">
        <w:t xml:space="preserve">Personal assistants sometimes help disabled people with tasks such as mobility, communication or personal cares. Ask ahead about </w:t>
      </w:r>
      <w:r w:rsidRPr="00F945AB">
        <w:t>personal</w:t>
      </w:r>
      <w:r w:rsidRPr="001F07DE">
        <w:t xml:space="preserve"> assistants, and </w:t>
      </w:r>
      <w:r w:rsidRPr="001E5634">
        <w:t>factor them into your planning</w:t>
      </w:r>
      <w:r>
        <w:t xml:space="preserve"> for engagement</w:t>
      </w:r>
      <w:r w:rsidRPr="001E5634">
        <w:t>.</w:t>
      </w:r>
    </w:p>
    <w:p w:rsidR="00DD7FA2" w:rsidRDefault="00DD7FA2" w:rsidP="00DD7FA2"/>
    <w:p w:rsidR="00267D5F" w:rsidRDefault="005065F0" w:rsidP="00DD7FA2">
      <w:r>
        <w:t>Allow adequate time for people with disabilities</w:t>
      </w:r>
      <w:r w:rsidRPr="00307B99">
        <w:t xml:space="preserve"> to have proper input</w:t>
      </w:r>
      <w:r>
        <w:t>. The methods you use (eg, online surveys, focus groups, etc) and people</w:t>
      </w:r>
      <w:r w:rsidR="00267D5F">
        <w:t>’</w:t>
      </w:r>
      <w:r>
        <w:t>s interest in the topic or issue can influence the time you need to allocate.</w:t>
      </w:r>
    </w:p>
    <w:p w:rsidR="00DD7FA2" w:rsidRDefault="00DD7FA2" w:rsidP="00DD7FA2"/>
    <w:p w:rsidR="001F07DE" w:rsidRDefault="005065F0" w:rsidP="00DD7FA2">
      <w:bookmarkStart w:id="37" w:name="_Toc404864961"/>
      <w:bookmarkStart w:id="38" w:name="_Toc416691374"/>
      <w:r>
        <w:lastRenderedPageBreak/>
        <w:t>Think about whether payment is appropriate to support people with disabilities and/or their support people to participate. Depending on the kind of engagement, an honorarium may be appropriate, or you may consider paying for transport and accommodation costs.</w:t>
      </w:r>
    </w:p>
    <w:p w:rsidR="00DD7FA2" w:rsidRDefault="00DD7FA2" w:rsidP="00DD7FA2"/>
    <w:p w:rsidR="001F07DE" w:rsidRDefault="005065F0" w:rsidP="00DD7FA2">
      <w:pPr>
        <w:pStyle w:val="Heading2"/>
      </w:pPr>
      <w:bookmarkStart w:id="39" w:name="_Feeding_back_to"/>
      <w:bookmarkStart w:id="40" w:name="_Toc404864970"/>
      <w:bookmarkStart w:id="41" w:name="_Toc416691384"/>
      <w:bookmarkStart w:id="42" w:name="_Toc442354546"/>
      <w:bookmarkStart w:id="43" w:name="_Toc444166663"/>
      <w:bookmarkStart w:id="44" w:name="_Toc404864962"/>
      <w:bookmarkStart w:id="45" w:name="_Toc416691375"/>
      <w:bookmarkEnd w:id="37"/>
      <w:bookmarkEnd w:id="38"/>
      <w:bookmarkEnd w:id="39"/>
      <w:r w:rsidRPr="000869F7">
        <w:t>Communication considerations</w:t>
      </w:r>
      <w:bookmarkEnd w:id="40"/>
      <w:bookmarkEnd w:id="41"/>
      <w:bookmarkEnd w:id="42"/>
      <w:bookmarkEnd w:id="43"/>
    </w:p>
    <w:p w:rsidR="00267D5F" w:rsidRDefault="005065F0" w:rsidP="00DD7FA2">
      <w:pPr>
        <w:rPr>
          <w:lang w:eastAsia="en-NZ"/>
        </w:rPr>
      </w:pPr>
      <w:r w:rsidRPr="00417582">
        <w:rPr>
          <w:lang w:eastAsia="en-NZ"/>
        </w:rPr>
        <w:t xml:space="preserve">In order to access information and engage on the same basis as other people, </w:t>
      </w:r>
      <w:r>
        <w:rPr>
          <w:lang w:eastAsia="en-NZ"/>
        </w:rPr>
        <w:t>people with disabilities</w:t>
      </w:r>
      <w:r w:rsidRPr="00417582">
        <w:rPr>
          <w:lang w:eastAsia="en-NZ"/>
        </w:rPr>
        <w:t xml:space="preserve"> </w:t>
      </w:r>
      <w:r>
        <w:rPr>
          <w:lang w:eastAsia="en-NZ"/>
        </w:rPr>
        <w:t xml:space="preserve">may </w:t>
      </w:r>
      <w:r w:rsidRPr="00417582">
        <w:rPr>
          <w:lang w:eastAsia="en-NZ"/>
        </w:rPr>
        <w:t xml:space="preserve">require </w:t>
      </w:r>
      <w:r>
        <w:rPr>
          <w:lang w:eastAsia="en-NZ"/>
        </w:rPr>
        <w:t>particular</w:t>
      </w:r>
      <w:r w:rsidRPr="00417582">
        <w:rPr>
          <w:lang w:eastAsia="en-NZ"/>
        </w:rPr>
        <w:t xml:space="preserve"> formats. For example, </w:t>
      </w:r>
      <w:r>
        <w:rPr>
          <w:lang w:eastAsia="en-NZ"/>
        </w:rPr>
        <w:t xml:space="preserve">blind </w:t>
      </w:r>
      <w:r w:rsidRPr="00417582">
        <w:rPr>
          <w:lang w:eastAsia="en-NZ"/>
        </w:rPr>
        <w:t xml:space="preserve">people </w:t>
      </w:r>
      <w:r>
        <w:rPr>
          <w:lang w:eastAsia="en-NZ"/>
        </w:rPr>
        <w:t xml:space="preserve">or those </w:t>
      </w:r>
      <w:r w:rsidRPr="00417582">
        <w:rPr>
          <w:lang w:eastAsia="en-NZ"/>
        </w:rPr>
        <w:t xml:space="preserve">with </w:t>
      </w:r>
      <w:r>
        <w:rPr>
          <w:lang w:eastAsia="en-NZ"/>
        </w:rPr>
        <w:t xml:space="preserve">vision </w:t>
      </w:r>
      <w:r w:rsidRPr="00417582">
        <w:rPr>
          <w:lang w:eastAsia="en-NZ"/>
        </w:rPr>
        <w:t xml:space="preserve">impairments may </w:t>
      </w:r>
      <w:r>
        <w:rPr>
          <w:lang w:eastAsia="en-NZ"/>
        </w:rPr>
        <w:t xml:space="preserve">need you to provide </w:t>
      </w:r>
      <w:r w:rsidRPr="00417582">
        <w:t>information</w:t>
      </w:r>
      <w:r w:rsidRPr="00417582">
        <w:rPr>
          <w:lang w:eastAsia="en-NZ"/>
        </w:rPr>
        <w:t xml:space="preserve"> in </w:t>
      </w:r>
      <w:r>
        <w:rPr>
          <w:lang w:eastAsia="en-NZ"/>
        </w:rPr>
        <w:t>a Microsoft Word document (so that it may be read aloud using screen reader software), in a l</w:t>
      </w:r>
      <w:r w:rsidRPr="00417582">
        <w:rPr>
          <w:lang w:eastAsia="en-NZ"/>
        </w:rPr>
        <w:t xml:space="preserve">arge </w:t>
      </w:r>
      <w:r>
        <w:rPr>
          <w:lang w:eastAsia="en-NZ"/>
        </w:rPr>
        <w:t>font,</w:t>
      </w:r>
      <w:r w:rsidRPr="00417582">
        <w:rPr>
          <w:lang w:eastAsia="en-NZ"/>
        </w:rPr>
        <w:t xml:space="preserve"> in Braille or in </w:t>
      </w:r>
      <w:r>
        <w:rPr>
          <w:lang w:eastAsia="en-NZ"/>
        </w:rPr>
        <w:t xml:space="preserve">an </w:t>
      </w:r>
      <w:r w:rsidRPr="00417582">
        <w:rPr>
          <w:lang w:eastAsia="en-NZ"/>
        </w:rPr>
        <w:t>audi</w:t>
      </w:r>
      <w:r>
        <w:rPr>
          <w:lang w:eastAsia="en-NZ"/>
        </w:rPr>
        <w:t xml:space="preserve">ble </w:t>
      </w:r>
      <w:r w:rsidRPr="00417582">
        <w:rPr>
          <w:lang w:eastAsia="en-NZ"/>
        </w:rPr>
        <w:t>format.</w:t>
      </w:r>
    </w:p>
    <w:p w:rsidR="00DD7FA2" w:rsidRDefault="00DD7FA2" w:rsidP="00DD7FA2"/>
    <w:p w:rsidR="001F07DE" w:rsidRDefault="005065F0" w:rsidP="00DD7FA2">
      <w:r>
        <w:t>People experience communication difficulties for a range of reasons, including learning/</w:t>
      </w:r>
      <w:r w:rsidRPr="005A632E">
        <w:t>intellectual disabilities, autism spectrum disorder</w:t>
      </w:r>
      <w:r>
        <w:t xml:space="preserve"> (ASD)</w:t>
      </w:r>
      <w:r w:rsidRPr="005A632E">
        <w:t xml:space="preserve">, brain injuries, cerebral palsy </w:t>
      </w:r>
      <w:r>
        <w:t xml:space="preserve">and </w:t>
      </w:r>
      <w:r w:rsidRPr="005A632E">
        <w:t>motor neurone disease.</w:t>
      </w:r>
      <w:r>
        <w:t xml:space="preserve"> People </w:t>
      </w:r>
      <w:r w:rsidRPr="00422879">
        <w:t xml:space="preserve">experience </w:t>
      </w:r>
      <w:r>
        <w:t xml:space="preserve">these </w:t>
      </w:r>
      <w:r w:rsidRPr="00422879">
        <w:t>difficulties in a range of ways</w:t>
      </w:r>
      <w:r>
        <w:t xml:space="preserve">. Some may have </w:t>
      </w:r>
      <w:r w:rsidRPr="00422879">
        <w:t xml:space="preserve">difficulty in </w:t>
      </w:r>
      <w:r w:rsidRPr="002D773D">
        <w:t xml:space="preserve">understanding </w:t>
      </w:r>
      <w:r>
        <w:t>information,</w:t>
      </w:r>
      <w:r w:rsidRPr="002D773D">
        <w:t xml:space="preserve"> or </w:t>
      </w:r>
      <w:r>
        <w:t xml:space="preserve">knowing </w:t>
      </w:r>
      <w:r w:rsidRPr="002D773D">
        <w:t>how to respond</w:t>
      </w:r>
      <w:r>
        <w:t>. Others may have a</w:t>
      </w:r>
      <w:r w:rsidRPr="002D773D">
        <w:t xml:space="preserve"> physical impairment related to the muscles</w:t>
      </w:r>
      <w:r>
        <w:t xml:space="preserve"> connected</w:t>
      </w:r>
      <w:r w:rsidRPr="002D773D">
        <w:t xml:space="preserve"> to voice or speech. </w:t>
      </w:r>
      <w:r>
        <w:t>People with ASD experience social and communication impairments</w:t>
      </w:r>
      <w:r w:rsidR="00933936">
        <w:t>.</w:t>
      </w:r>
      <w:r>
        <w:t xml:space="preserve"> </w:t>
      </w:r>
      <w:r w:rsidR="00933936">
        <w:t>S</w:t>
      </w:r>
      <w:r>
        <w:t xml:space="preserve">ee </w:t>
      </w:r>
      <w:r w:rsidR="00267D5F" w:rsidRPr="00384BD3">
        <w:t>‘</w:t>
      </w:r>
      <w:hyperlink w:anchor="_Appendix_13_–" w:history="1">
        <w:r w:rsidRPr="009A2A45">
          <w:rPr>
            <w:rStyle w:val="Hyperlink"/>
            <w:color w:val="auto"/>
          </w:rPr>
          <w:t>Engaging with people with autism spectrum disorder</w:t>
        </w:r>
      </w:hyperlink>
      <w:r w:rsidR="00DD7FA2" w:rsidRPr="00384BD3">
        <w:rPr>
          <w:rStyle w:val="Hyperlink"/>
          <w:color w:val="auto"/>
        </w:rPr>
        <w:t>’</w:t>
      </w:r>
      <w:r w:rsidR="00384BD3">
        <w:rPr>
          <w:rStyle w:val="Hyperlink"/>
          <w:color w:val="auto"/>
        </w:rPr>
        <w:t xml:space="preserve"> (page 32)</w:t>
      </w:r>
      <w:r>
        <w:t>.</w:t>
      </w:r>
    </w:p>
    <w:p w:rsidR="00DD7FA2" w:rsidRDefault="00DD7FA2" w:rsidP="00DD7FA2"/>
    <w:p w:rsidR="001F07DE" w:rsidRDefault="005065F0" w:rsidP="00DD7FA2">
      <w:r>
        <w:t>Each individual</w:t>
      </w:r>
      <w:r w:rsidR="00267D5F">
        <w:t>’</w:t>
      </w:r>
      <w:r>
        <w:t>s communication needs will be different; take the time to understand these needs.</w:t>
      </w:r>
    </w:p>
    <w:p w:rsidR="00DD7FA2" w:rsidRDefault="00DD7FA2" w:rsidP="00DD7FA2"/>
    <w:p w:rsidR="00267D5F" w:rsidRDefault="005065F0" w:rsidP="00DD7FA2">
      <w:r w:rsidRPr="005474D8">
        <w:t>On the subject of communication, see also:</w:t>
      </w:r>
    </w:p>
    <w:p w:rsidR="001F07DE" w:rsidRPr="009A2A45" w:rsidRDefault="00352536" w:rsidP="00DD7FA2">
      <w:pPr>
        <w:pStyle w:val="Bullet"/>
      </w:pPr>
      <w:hyperlink w:anchor="_Appendix_6_–" w:history="1">
        <w:r w:rsidR="00384BD3" w:rsidRPr="009A2A45">
          <w:rPr>
            <w:rStyle w:val="Hyperlink"/>
            <w:color w:val="auto"/>
          </w:rPr>
          <w:t>Using written information and printed materials accessibly</w:t>
        </w:r>
      </w:hyperlink>
      <w:r w:rsidR="00384BD3" w:rsidRPr="009A2A45">
        <w:rPr>
          <w:rStyle w:val="Hyperlink"/>
          <w:color w:val="auto"/>
        </w:rPr>
        <w:t xml:space="preserve"> (page 17)</w:t>
      </w:r>
    </w:p>
    <w:p w:rsidR="001F07DE" w:rsidRPr="009A2A45" w:rsidRDefault="00352536" w:rsidP="00DD7FA2">
      <w:pPr>
        <w:pStyle w:val="Bullet"/>
      </w:pPr>
      <w:hyperlink w:anchor="_Accessible_presentations_and" w:history="1">
        <w:r w:rsidR="005065F0" w:rsidRPr="009A2A45">
          <w:rPr>
            <w:rStyle w:val="Hyperlink"/>
            <w:color w:val="auto"/>
          </w:rPr>
          <w:t>Accessible presentations and other verbal communication</w:t>
        </w:r>
      </w:hyperlink>
      <w:r w:rsidR="00F63D19" w:rsidRPr="009A2A45">
        <w:rPr>
          <w:rStyle w:val="Hyperlink"/>
          <w:color w:val="auto"/>
        </w:rPr>
        <w:t xml:space="preserve"> (page 19)</w:t>
      </w:r>
    </w:p>
    <w:p w:rsidR="00267D5F" w:rsidRPr="009A2A45" w:rsidRDefault="00352536" w:rsidP="00DD7FA2">
      <w:pPr>
        <w:pStyle w:val="Bullet"/>
      </w:pPr>
      <w:hyperlink w:anchor="_Appendix_11_–" w:history="1">
        <w:r w:rsidR="005065F0" w:rsidRPr="009A2A45">
          <w:rPr>
            <w:rStyle w:val="Hyperlink"/>
            <w:color w:val="auto"/>
          </w:rPr>
          <w:t>Engaging with people with complex communication needs</w:t>
        </w:r>
      </w:hyperlink>
      <w:r w:rsidR="00F63D19" w:rsidRPr="009A2A45">
        <w:rPr>
          <w:rStyle w:val="Hyperlink"/>
          <w:color w:val="auto"/>
        </w:rPr>
        <w:t xml:space="preserve"> (page 28)</w:t>
      </w:r>
    </w:p>
    <w:p w:rsidR="001F07DE" w:rsidRDefault="00352536" w:rsidP="00DD7FA2">
      <w:pPr>
        <w:pStyle w:val="Bullet"/>
      </w:pPr>
      <w:hyperlink w:anchor="_Appendix_12_–" w:history="1">
        <w:r w:rsidR="005065F0" w:rsidRPr="009A2A45">
          <w:rPr>
            <w:rStyle w:val="Hyperlink"/>
            <w:color w:val="auto"/>
          </w:rPr>
          <w:t>Engaging with people with learning/intellectual disabilities</w:t>
        </w:r>
      </w:hyperlink>
      <w:r w:rsidR="005065F0" w:rsidRPr="00E8145F">
        <w:rPr>
          <w:rStyle w:val="Hyperlink"/>
        </w:rPr>
        <w:t xml:space="preserve"> </w:t>
      </w:r>
      <w:r w:rsidR="00933936" w:rsidRPr="00933936">
        <w:rPr>
          <w:rStyle w:val="Hyperlink"/>
          <w:color w:val="auto"/>
        </w:rPr>
        <w:t>(</w:t>
      </w:r>
      <w:r w:rsidR="0025377E">
        <w:rPr>
          <w:rStyle w:val="Hyperlink"/>
          <w:color w:val="auto"/>
        </w:rPr>
        <w:t>page 30</w:t>
      </w:r>
      <w:r w:rsidR="00933936">
        <w:rPr>
          <w:rStyle w:val="Hyperlink"/>
          <w:color w:val="auto"/>
        </w:rPr>
        <w:t>) –</w:t>
      </w:r>
      <w:r w:rsidR="00933936" w:rsidRPr="00933936">
        <w:rPr>
          <w:rStyle w:val="Hyperlink"/>
          <w:color w:val="auto"/>
        </w:rPr>
        <w:t xml:space="preserve"> </w:t>
      </w:r>
      <w:r w:rsidR="005065F0">
        <w:t>this</w:t>
      </w:r>
      <w:r w:rsidR="00933936">
        <w:t xml:space="preserve"> </w:t>
      </w:r>
      <w:r w:rsidR="005065F0" w:rsidRPr="00E8145F">
        <w:t xml:space="preserve">includes more information on </w:t>
      </w:r>
      <w:r w:rsidR="005065F0">
        <w:t>m</w:t>
      </w:r>
      <w:r w:rsidR="005065F0" w:rsidRPr="00E8145F">
        <w:t xml:space="preserve">eeting </w:t>
      </w:r>
      <w:r w:rsidR="005065F0">
        <w:t>a</w:t>
      </w:r>
      <w:r w:rsidR="005065F0" w:rsidRPr="00E8145F">
        <w:t>ssistants</w:t>
      </w:r>
      <w:r w:rsidR="005065F0">
        <w:t>.</w:t>
      </w:r>
    </w:p>
    <w:p w:rsidR="00DD7FA2" w:rsidRPr="00DD7FA2" w:rsidRDefault="00DD7FA2" w:rsidP="00DD7FA2"/>
    <w:p w:rsidR="001F07DE" w:rsidRDefault="005065F0" w:rsidP="00DD7FA2">
      <w:pPr>
        <w:pStyle w:val="Heading2"/>
      </w:pPr>
      <w:bookmarkStart w:id="46" w:name="_Toc442354547"/>
      <w:bookmarkStart w:id="47" w:name="_Toc444166664"/>
      <w:r w:rsidRPr="000869F7">
        <w:t>Terminology and language</w:t>
      </w:r>
      <w:bookmarkEnd w:id="46"/>
      <w:bookmarkEnd w:id="47"/>
    </w:p>
    <w:p w:rsidR="001F07DE" w:rsidRDefault="005065F0" w:rsidP="00DD7FA2">
      <w:r w:rsidRPr="00417582">
        <w:t>The Office for Disability Issues</w:t>
      </w:r>
      <w:r>
        <w:t>, t</w:t>
      </w:r>
      <w:r w:rsidRPr="00417582">
        <w:t xml:space="preserve">he Ministry of Health </w:t>
      </w:r>
      <w:r>
        <w:t xml:space="preserve">and many other agencies </w:t>
      </w:r>
      <w:r w:rsidRPr="00417582">
        <w:t xml:space="preserve">use </w:t>
      </w:r>
      <w:r>
        <w:t xml:space="preserve">the </w:t>
      </w:r>
      <w:r w:rsidR="00267D5F">
        <w:t>‘</w:t>
      </w:r>
      <w:r w:rsidRPr="00417582">
        <w:t>social model of disability</w:t>
      </w:r>
      <w:r w:rsidR="00267D5F">
        <w:t>’</w:t>
      </w:r>
      <w:r w:rsidRPr="00417582">
        <w:rPr>
          <w:rStyle w:val="EndnoteReference"/>
          <w:sz w:val="24"/>
          <w:szCs w:val="24"/>
        </w:rPr>
        <w:endnoteReference w:id="3"/>
      </w:r>
      <w:r w:rsidRPr="00417582">
        <w:t xml:space="preserve"> </w:t>
      </w:r>
      <w:r>
        <w:t xml:space="preserve">and related </w:t>
      </w:r>
      <w:r w:rsidRPr="00417582">
        <w:t>terminology</w:t>
      </w:r>
      <w:r>
        <w:t>.</w:t>
      </w:r>
      <w:r w:rsidRPr="00DD7FA2">
        <w:rPr>
          <w:rStyle w:val="FootnoteReference"/>
        </w:rPr>
        <w:footnoteReference w:id="3"/>
      </w:r>
      <w:r w:rsidRPr="00417582">
        <w:t xml:space="preserve"> </w:t>
      </w:r>
      <w:r>
        <w:t>The New Zealand Disability Strategy also uses such terminology</w:t>
      </w:r>
      <w:r w:rsidR="00DD7FA2">
        <w:t>.</w:t>
      </w:r>
      <w:r w:rsidRPr="00DD7FA2">
        <w:rPr>
          <w:rStyle w:val="FootnoteReference"/>
        </w:rPr>
        <w:footnoteReference w:id="4"/>
      </w:r>
      <w:r>
        <w:t xml:space="preserve"> Be aware that n</w:t>
      </w:r>
      <w:r w:rsidRPr="00417582">
        <w:t xml:space="preserve">ot </w:t>
      </w:r>
      <w:r>
        <w:t xml:space="preserve">all people with </w:t>
      </w:r>
      <w:r w:rsidRPr="00417582">
        <w:t>disabilit</w:t>
      </w:r>
      <w:r>
        <w:t>ies</w:t>
      </w:r>
      <w:r w:rsidRPr="00417582">
        <w:t xml:space="preserve"> use the same terminology</w:t>
      </w:r>
      <w:r>
        <w:t>;</w:t>
      </w:r>
      <w:r w:rsidRPr="00417582">
        <w:t xml:space="preserve"> </w:t>
      </w:r>
      <w:r>
        <w:t xml:space="preserve">some may not </w:t>
      </w:r>
      <w:r w:rsidRPr="00417582">
        <w:t>even identif</w:t>
      </w:r>
      <w:r>
        <w:t>y</w:t>
      </w:r>
      <w:r w:rsidRPr="00417582">
        <w:t xml:space="preserve"> themselves as experiencing disability. Some people do not want to be labelled</w:t>
      </w:r>
      <w:r>
        <w:t xml:space="preserve"> as a person with a disability;</w:t>
      </w:r>
      <w:r w:rsidRPr="00417582">
        <w:t xml:space="preserve"> others may identify with a particular group </w:t>
      </w:r>
      <w:r>
        <w:t>–</w:t>
      </w:r>
      <w:r w:rsidRPr="00417582">
        <w:t xml:space="preserve"> for example the Deaf community</w:t>
      </w:r>
      <w:r>
        <w:t xml:space="preserve"> – rather than with the group of people with disabilities as a whole</w:t>
      </w:r>
      <w:r w:rsidRPr="00417582">
        <w:t>.</w:t>
      </w:r>
      <w:r>
        <w:t xml:space="preserve"> In preference to the term </w:t>
      </w:r>
      <w:r w:rsidR="00267D5F">
        <w:t>‘</w:t>
      </w:r>
      <w:r>
        <w:t>people with disabilities</w:t>
      </w:r>
      <w:r w:rsidR="00267D5F">
        <w:t>’</w:t>
      </w:r>
      <w:r>
        <w:t xml:space="preserve">, some people prefer </w:t>
      </w:r>
      <w:r w:rsidR="00267D5F">
        <w:t>‘</w:t>
      </w:r>
      <w:r>
        <w:t>disabled people</w:t>
      </w:r>
      <w:r w:rsidR="00267D5F">
        <w:t>’</w:t>
      </w:r>
      <w:r>
        <w:t xml:space="preserve"> or </w:t>
      </w:r>
      <w:r w:rsidR="00267D5F">
        <w:t>‘</w:t>
      </w:r>
      <w:r>
        <w:t>people with impairments</w:t>
      </w:r>
      <w:r w:rsidR="00267D5F">
        <w:t>’</w:t>
      </w:r>
      <w:r>
        <w:t>.</w:t>
      </w:r>
    </w:p>
    <w:p w:rsidR="00DD7FA2" w:rsidRDefault="00DD7FA2" w:rsidP="00DD7FA2"/>
    <w:p w:rsidR="00267D5F" w:rsidRDefault="005065F0" w:rsidP="00DD7FA2">
      <w:pPr>
        <w:keepNext/>
      </w:pPr>
      <w:r>
        <w:lastRenderedPageBreak/>
        <w:t>I</w:t>
      </w:r>
      <w:r w:rsidRPr="00417582">
        <w:t>t is best not to make assumptions</w:t>
      </w:r>
      <w:r>
        <w:t xml:space="preserve"> about preferred terminology; always</w:t>
      </w:r>
      <w:r w:rsidRPr="00417582">
        <w:t xml:space="preserve"> ask</w:t>
      </w:r>
      <w:r>
        <w:t xml:space="preserve"> what words the person/group prefers</w:t>
      </w:r>
      <w:r w:rsidRPr="00417582">
        <w:t xml:space="preserve">. </w:t>
      </w:r>
      <w:r>
        <w:t>R</w:t>
      </w:r>
      <w:r w:rsidRPr="00417582">
        <w:t xml:space="preserve">espect </w:t>
      </w:r>
      <w:r>
        <w:t xml:space="preserve">the preference of </w:t>
      </w:r>
      <w:r w:rsidRPr="00417582">
        <w:t xml:space="preserve">an individual or </w:t>
      </w:r>
      <w:r>
        <w:t xml:space="preserve">a </w:t>
      </w:r>
      <w:r w:rsidRPr="00417582">
        <w:t xml:space="preserve">group </w:t>
      </w:r>
      <w:r>
        <w:t>in terms of self-identification</w:t>
      </w:r>
      <w:r w:rsidRPr="00417582">
        <w:t>.</w:t>
      </w:r>
    </w:p>
    <w:p w:rsidR="00DD7FA2" w:rsidRDefault="00DD7FA2" w:rsidP="00DD7FA2"/>
    <w:p w:rsidR="001F07DE" w:rsidRDefault="005065F0" w:rsidP="00DD7FA2">
      <w:r>
        <w:t>Language has a significant influence on self-identity. Inappropriate language can result in people feeling excluded. The following guidelines may be helpful.</w:t>
      </w:r>
    </w:p>
    <w:p w:rsidR="001F07DE" w:rsidRDefault="005065F0" w:rsidP="00DD7FA2">
      <w:pPr>
        <w:pStyle w:val="Bullet"/>
      </w:pPr>
      <w:r w:rsidRPr="005C24A6">
        <w:t xml:space="preserve">The word </w:t>
      </w:r>
      <w:r w:rsidR="00267D5F">
        <w:t>‘</w:t>
      </w:r>
      <w:r w:rsidRPr="005C24A6">
        <w:t>disabled</w:t>
      </w:r>
      <w:r w:rsidR="00267D5F">
        <w:t>’</w:t>
      </w:r>
      <w:r w:rsidRPr="005C24A6">
        <w:t xml:space="preserve"> is a description, not a group of people. </w:t>
      </w:r>
      <w:r>
        <w:t xml:space="preserve">The collective term </w:t>
      </w:r>
      <w:r w:rsidR="00267D5F">
        <w:t>‘</w:t>
      </w:r>
      <w:r w:rsidRPr="005C24A6">
        <w:t>disabled people</w:t>
      </w:r>
      <w:r w:rsidR="00267D5F">
        <w:t>’</w:t>
      </w:r>
      <w:r w:rsidRPr="005C24A6">
        <w:t xml:space="preserve"> </w:t>
      </w:r>
      <w:r>
        <w:t xml:space="preserve">is preferable to </w:t>
      </w:r>
      <w:r w:rsidR="00267D5F">
        <w:t>‘</w:t>
      </w:r>
      <w:r w:rsidRPr="005C24A6">
        <w:t>the disabled</w:t>
      </w:r>
      <w:r w:rsidR="00267D5F">
        <w:t>’</w:t>
      </w:r>
      <w:r w:rsidRPr="005C24A6">
        <w:t>.</w:t>
      </w:r>
    </w:p>
    <w:p w:rsidR="00267D5F" w:rsidRDefault="005065F0" w:rsidP="00DD7FA2">
      <w:pPr>
        <w:pStyle w:val="Bullet"/>
      </w:pPr>
      <w:r>
        <w:t xml:space="preserve">Many people, including People First New Zealand </w:t>
      </w:r>
      <w:r w:rsidRPr="001C3224">
        <w:t>Ngā Tangata Tuatahi</w:t>
      </w:r>
      <w:r>
        <w:t xml:space="preserve">, prefer the term </w:t>
      </w:r>
      <w:r w:rsidR="00267D5F">
        <w:t>‘</w:t>
      </w:r>
      <w:r>
        <w:t>learning disabilities</w:t>
      </w:r>
      <w:r w:rsidR="00267D5F">
        <w:t>’</w:t>
      </w:r>
      <w:r>
        <w:t xml:space="preserve"> instead of </w:t>
      </w:r>
      <w:r w:rsidR="00267D5F">
        <w:t>‘</w:t>
      </w:r>
      <w:r>
        <w:t>intellectual disabilities</w:t>
      </w:r>
      <w:r w:rsidR="00267D5F">
        <w:t>’</w:t>
      </w:r>
      <w:r>
        <w:t>.</w:t>
      </w:r>
    </w:p>
    <w:p w:rsidR="00267D5F" w:rsidRDefault="005065F0" w:rsidP="00DD7FA2">
      <w:pPr>
        <w:pStyle w:val="Bullet"/>
      </w:pPr>
      <w:r>
        <w:t xml:space="preserve">Many people prefer the term </w:t>
      </w:r>
      <w:r w:rsidR="00267D5F">
        <w:t>‘</w:t>
      </w:r>
      <w:r w:rsidRPr="001B1C0B">
        <w:t>psycho-social disability</w:t>
      </w:r>
      <w:r w:rsidR="00267D5F">
        <w:t>’</w:t>
      </w:r>
      <w:r w:rsidRPr="001B1C0B">
        <w:t xml:space="preserve"> or </w:t>
      </w:r>
      <w:r w:rsidR="00267D5F">
        <w:t>‘</w:t>
      </w:r>
      <w:r w:rsidRPr="001B1C0B">
        <w:t xml:space="preserve">mental health </w:t>
      </w:r>
      <w:r>
        <w:t>condition</w:t>
      </w:r>
      <w:r w:rsidR="00267D5F">
        <w:t>’</w:t>
      </w:r>
      <w:r w:rsidRPr="001B1C0B">
        <w:t xml:space="preserve"> instead of </w:t>
      </w:r>
      <w:r w:rsidR="00267D5F">
        <w:t>‘</w:t>
      </w:r>
      <w:r w:rsidRPr="001B1C0B">
        <w:t>mental illness</w:t>
      </w:r>
      <w:r w:rsidR="00267D5F">
        <w:t>’</w:t>
      </w:r>
      <w:r w:rsidRPr="001B1C0B">
        <w:t>.</w:t>
      </w:r>
    </w:p>
    <w:p w:rsidR="001F07DE" w:rsidRDefault="005065F0" w:rsidP="00DD7FA2">
      <w:pPr>
        <w:pStyle w:val="Bullet"/>
      </w:pPr>
      <w:r>
        <w:t>M</w:t>
      </w:r>
      <w:r w:rsidRPr="005C24A6">
        <w:t xml:space="preserve">edical labels, such as </w:t>
      </w:r>
      <w:r w:rsidR="00267D5F">
        <w:t>‘</w:t>
      </w:r>
      <w:r w:rsidRPr="005C24A6">
        <w:t>paraplegic</w:t>
      </w:r>
      <w:r w:rsidR="00267D5F">
        <w:t>’</w:t>
      </w:r>
      <w:r w:rsidRPr="005C24A6">
        <w:t>, say little about people as individuals</w:t>
      </w:r>
      <w:r>
        <w:t>,</w:t>
      </w:r>
      <w:r w:rsidRPr="005C24A6">
        <w:t xml:space="preserve"> and tend to reinforce stereotypes of </w:t>
      </w:r>
      <w:r>
        <w:t>people with disabilities</w:t>
      </w:r>
      <w:r w:rsidRPr="005C24A6">
        <w:t xml:space="preserve"> as </w:t>
      </w:r>
      <w:r w:rsidR="00267D5F">
        <w:t>‘</w:t>
      </w:r>
      <w:r w:rsidRPr="005C24A6">
        <w:t>patients</w:t>
      </w:r>
      <w:r w:rsidR="00267D5F">
        <w:t>’</w:t>
      </w:r>
      <w:r w:rsidRPr="005C24A6">
        <w:t xml:space="preserve"> or </w:t>
      </w:r>
      <w:r w:rsidR="00267D5F">
        <w:t>‘</w:t>
      </w:r>
      <w:r>
        <w:t>sick</w:t>
      </w:r>
      <w:r w:rsidR="00267D5F">
        <w:t>’</w:t>
      </w:r>
      <w:r>
        <w:t xml:space="preserve">. Instead use </w:t>
      </w:r>
      <w:r w:rsidR="00267D5F">
        <w:t>‘</w:t>
      </w:r>
      <w:r>
        <w:t>person with/who has</w:t>
      </w:r>
      <w:r w:rsidRPr="005C24A6">
        <w:t>/who experiences paraplegia</w:t>
      </w:r>
      <w:r w:rsidR="00267D5F">
        <w:t>’</w:t>
      </w:r>
      <w:r w:rsidRPr="005C24A6">
        <w:t>.</w:t>
      </w:r>
    </w:p>
    <w:p w:rsidR="001F07DE" w:rsidRDefault="005065F0" w:rsidP="00DD7FA2">
      <w:pPr>
        <w:pStyle w:val="Bullet"/>
      </w:pPr>
      <w:r w:rsidRPr="00B56C0F">
        <w:t xml:space="preserve">The term </w:t>
      </w:r>
      <w:r w:rsidR="00267D5F">
        <w:t>‘</w:t>
      </w:r>
      <w:r w:rsidRPr="00B56C0F">
        <w:t>vision impaired</w:t>
      </w:r>
      <w:r w:rsidR="00267D5F">
        <w:t>’</w:t>
      </w:r>
      <w:r w:rsidRPr="00B56C0F">
        <w:t xml:space="preserve"> is generally accepted by most people. The term </w:t>
      </w:r>
      <w:r w:rsidR="00267D5F">
        <w:t>‘</w:t>
      </w:r>
      <w:r w:rsidRPr="00B56C0F">
        <w:t>blind</w:t>
      </w:r>
      <w:r w:rsidR="00267D5F">
        <w:t>’</w:t>
      </w:r>
      <w:r w:rsidRPr="00B56C0F">
        <w:t xml:space="preserve"> may not be acceptable, particularly </w:t>
      </w:r>
      <w:r>
        <w:t xml:space="preserve">among </w:t>
      </w:r>
      <w:r w:rsidRPr="00B56C0F">
        <w:t xml:space="preserve">those who consider they are vision impaired, </w:t>
      </w:r>
      <w:r>
        <w:t xml:space="preserve">are </w:t>
      </w:r>
      <w:r w:rsidRPr="00B56C0F">
        <w:t xml:space="preserve">partially sighted or have low vision. The term </w:t>
      </w:r>
      <w:r w:rsidR="00267D5F">
        <w:t>‘</w:t>
      </w:r>
      <w:r w:rsidRPr="00B56C0F">
        <w:t>legally blind</w:t>
      </w:r>
      <w:r w:rsidR="00267D5F">
        <w:t>’</w:t>
      </w:r>
      <w:r w:rsidRPr="00B56C0F">
        <w:t xml:space="preserve"> </w:t>
      </w:r>
      <w:r>
        <w:t xml:space="preserve">has different meanings </w:t>
      </w:r>
      <w:r w:rsidRPr="00B56C0F">
        <w:t>in New Zealand (</w:t>
      </w:r>
      <w:r>
        <w:t>eg,</w:t>
      </w:r>
      <w:r w:rsidRPr="00B56C0F">
        <w:t xml:space="preserve"> within the Social Security Act </w:t>
      </w:r>
      <w:r>
        <w:t xml:space="preserve">1964 </w:t>
      </w:r>
      <w:r w:rsidRPr="00B56C0F">
        <w:t>and within the Blind Foundation</w:t>
      </w:r>
      <w:r w:rsidR="00267D5F">
        <w:t>’</w:t>
      </w:r>
      <w:r w:rsidRPr="00B56C0F">
        <w:t xml:space="preserve">s criteria). </w:t>
      </w:r>
      <w:r>
        <w:t>Therefore, although s</w:t>
      </w:r>
      <w:r w:rsidRPr="00B56C0F">
        <w:t xml:space="preserve">ome people may use this term to describe themselves, </w:t>
      </w:r>
      <w:r>
        <w:t xml:space="preserve">avoid using it </w:t>
      </w:r>
      <w:r w:rsidRPr="00B56C0F">
        <w:t>as a generic term.</w:t>
      </w:r>
    </w:p>
    <w:p w:rsidR="001F07DE" w:rsidRDefault="005065F0" w:rsidP="00DD7FA2">
      <w:pPr>
        <w:pStyle w:val="Bullet"/>
      </w:pPr>
      <w:r>
        <w:t xml:space="preserve">Wheelchairs provide their users with mobility. It is therefore inaccurate to describe people who use wheelchairs as </w:t>
      </w:r>
      <w:r w:rsidR="00267D5F">
        <w:t>‘</w:t>
      </w:r>
      <w:r w:rsidRPr="005C24A6">
        <w:t>confined to</w:t>
      </w:r>
      <w:r w:rsidR="00267D5F">
        <w:t>’</w:t>
      </w:r>
      <w:r w:rsidRPr="005C24A6">
        <w:t xml:space="preserve"> </w:t>
      </w:r>
      <w:r>
        <w:t xml:space="preserve">their </w:t>
      </w:r>
      <w:r w:rsidRPr="005C24A6">
        <w:t>wheelchair</w:t>
      </w:r>
      <w:r>
        <w:t xml:space="preserve">s or </w:t>
      </w:r>
      <w:r w:rsidR="00267D5F">
        <w:t>‘</w:t>
      </w:r>
      <w:r>
        <w:t>wheelchair-bound</w:t>
      </w:r>
      <w:r w:rsidR="00267D5F">
        <w:t>’</w:t>
      </w:r>
      <w:r>
        <w:t>, and can be offensive.</w:t>
      </w:r>
    </w:p>
    <w:p w:rsidR="001F07DE" w:rsidRDefault="005065F0" w:rsidP="00DD7FA2">
      <w:pPr>
        <w:pStyle w:val="Bullet"/>
      </w:pPr>
      <w:r w:rsidRPr="005C24A6">
        <w:t xml:space="preserve">Most </w:t>
      </w:r>
      <w:r>
        <w:t>people with disabilities</w:t>
      </w:r>
      <w:r w:rsidRPr="005C24A6">
        <w:t xml:space="preserve"> are comfortable with words used to describe daily living</w:t>
      </w:r>
      <w:r>
        <w:t xml:space="preserve"> that do not apply to them literally</w:t>
      </w:r>
      <w:r w:rsidRPr="005C24A6">
        <w:t xml:space="preserve">. People who use wheelchairs </w:t>
      </w:r>
      <w:r w:rsidR="00267D5F">
        <w:t>‘</w:t>
      </w:r>
      <w:r w:rsidRPr="005C24A6">
        <w:t>go for walks</w:t>
      </w:r>
      <w:r w:rsidR="00267D5F">
        <w:t>’</w:t>
      </w:r>
      <w:r w:rsidRPr="005C24A6">
        <w:t xml:space="preserve">. People with </w:t>
      </w:r>
      <w:r>
        <w:t xml:space="preserve">vision </w:t>
      </w:r>
      <w:r w:rsidRPr="005C24A6">
        <w:t>impairments may be</w:t>
      </w:r>
      <w:r>
        <w:t xml:space="preserve"> pleased to </w:t>
      </w:r>
      <w:r w:rsidR="00267D5F">
        <w:t>‘</w:t>
      </w:r>
      <w:r>
        <w:t>see</w:t>
      </w:r>
      <w:r w:rsidR="00267D5F">
        <w:t>’</w:t>
      </w:r>
      <w:r>
        <w:t xml:space="preserve"> you</w:t>
      </w:r>
      <w:r w:rsidRPr="005C24A6">
        <w:t>.</w:t>
      </w:r>
    </w:p>
    <w:p w:rsidR="001F07DE" w:rsidRDefault="005065F0" w:rsidP="00DD7FA2">
      <w:pPr>
        <w:pStyle w:val="Bullet"/>
      </w:pPr>
      <w:r>
        <w:t>In talking about disabilities, avoid e</w:t>
      </w:r>
      <w:r w:rsidRPr="005C24A6">
        <w:t>motive language</w:t>
      </w:r>
      <w:r>
        <w:t>;</w:t>
      </w:r>
      <w:r w:rsidRPr="005C24A6">
        <w:t xml:space="preserve"> in p</w:t>
      </w:r>
      <w:r>
        <w:t>articular, phrases</w:t>
      </w:r>
      <w:r w:rsidRPr="005C24A6">
        <w:t xml:space="preserve"> such as </w:t>
      </w:r>
      <w:r w:rsidR="00267D5F">
        <w:t>‘</w:t>
      </w:r>
      <w:r w:rsidRPr="005C24A6">
        <w:t>suffers from</w:t>
      </w:r>
      <w:r w:rsidR="00267D5F">
        <w:t>’</w:t>
      </w:r>
      <w:r w:rsidRPr="005C24A6">
        <w:t xml:space="preserve">, </w:t>
      </w:r>
      <w:r w:rsidR="00267D5F">
        <w:t>‘</w:t>
      </w:r>
      <w:r>
        <w:t>victim of</w:t>
      </w:r>
      <w:r w:rsidR="00267D5F">
        <w:t>’</w:t>
      </w:r>
      <w:r>
        <w:t xml:space="preserve"> or </w:t>
      </w:r>
      <w:r w:rsidR="00267D5F">
        <w:t>‘</w:t>
      </w:r>
      <w:r>
        <w:t>afflicted with</w:t>
      </w:r>
      <w:r w:rsidR="00267D5F">
        <w:t>’</w:t>
      </w:r>
      <w:r>
        <w:t xml:space="preserve">. These are likely to </w:t>
      </w:r>
      <w:r w:rsidRPr="005C24A6">
        <w:t xml:space="preserve">evoke </w:t>
      </w:r>
      <w:r>
        <w:t xml:space="preserve">discomfort; they are </w:t>
      </w:r>
      <w:r w:rsidRPr="005C24A6">
        <w:t>inappropriate</w:t>
      </w:r>
      <w:r>
        <w:t>,</w:t>
      </w:r>
      <w:r w:rsidRPr="005C24A6">
        <w:t xml:space="preserve"> </w:t>
      </w:r>
      <w:r>
        <w:t xml:space="preserve">incorrect and potentially </w:t>
      </w:r>
      <w:r w:rsidRPr="005C24A6">
        <w:t>offensive.</w:t>
      </w:r>
    </w:p>
    <w:p w:rsidR="001F07DE" w:rsidRDefault="005065F0" w:rsidP="00DD7FA2">
      <w:pPr>
        <w:pStyle w:val="Bullet"/>
      </w:pPr>
      <w:r>
        <w:t xml:space="preserve">People with disabilities prefer to be treated the same as everyone else. For this reason, terms such as </w:t>
      </w:r>
      <w:r w:rsidR="00267D5F">
        <w:t>‘</w:t>
      </w:r>
      <w:r>
        <w:t>inspirational</w:t>
      </w:r>
      <w:r w:rsidR="00267D5F">
        <w:t>’</w:t>
      </w:r>
      <w:r>
        <w:t xml:space="preserve"> and </w:t>
      </w:r>
      <w:r w:rsidR="00267D5F">
        <w:t>‘</w:t>
      </w:r>
      <w:r>
        <w:t>brave</w:t>
      </w:r>
      <w:r w:rsidR="00267D5F">
        <w:t>’</w:t>
      </w:r>
      <w:r>
        <w:t xml:space="preserve"> can be perceived as condescending. Just like everyone else, people with disabilities have a range of skills, expertise and life experiences.</w:t>
      </w:r>
    </w:p>
    <w:p w:rsidR="00DD7FA2" w:rsidRDefault="00DD7FA2" w:rsidP="00DD7FA2"/>
    <w:p w:rsidR="001F07DE" w:rsidRDefault="005065F0" w:rsidP="00DD7FA2">
      <w:pPr>
        <w:pStyle w:val="Heading2"/>
      </w:pPr>
      <w:bookmarkStart w:id="48" w:name="_Cultural_considerations_1"/>
      <w:bookmarkStart w:id="49" w:name="_Toc404864975"/>
      <w:bookmarkStart w:id="50" w:name="_Toc416691385"/>
      <w:bookmarkStart w:id="51" w:name="_Toc442354548"/>
      <w:bookmarkStart w:id="52" w:name="_Toc444166665"/>
      <w:bookmarkStart w:id="53" w:name="_Toc404864969"/>
      <w:bookmarkStart w:id="54" w:name="_Toc416691382"/>
      <w:bookmarkEnd w:id="48"/>
      <w:r w:rsidRPr="000869F7">
        <w:t>Cultural considerations</w:t>
      </w:r>
      <w:bookmarkEnd w:id="49"/>
      <w:bookmarkEnd w:id="50"/>
      <w:bookmarkEnd w:id="51"/>
      <w:bookmarkEnd w:id="52"/>
    </w:p>
    <w:p w:rsidR="00267D5F" w:rsidRDefault="005065F0" w:rsidP="00DD7FA2">
      <w:bookmarkStart w:id="55" w:name="_Toc404864976"/>
      <w:bookmarkStart w:id="56" w:name="_Toc416691386"/>
      <w:r w:rsidRPr="004D3694">
        <w:t xml:space="preserve">People with disabilities are members of many groups and may identify more immediately with one of these groups. </w:t>
      </w:r>
      <w:r>
        <w:t>For example some people who have a hearing loss identify primarily as being Deaf.</w:t>
      </w:r>
      <w:r w:rsidR="001F07DE">
        <w:t xml:space="preserve"> </w:t>
      </w:r>
      <w:r>
        <w:t>This identity is grounded within the Deaf culture with its own sign language, beliefs, values and history.</w:t>
      </w:r>
    </w:p>
    <w:p w:rsidR="00DD7FA2" w:rsidRDefault="00DD7FA2" w:rsidP="00DD7FA2"/>
    <w:p w:rsidR="001F07DE" w:rsidRDefault="005065F0" w:rsidP="00DD7FA2">
      <w:pPr>
        <w:pStyle w:val="Heading3"/>
      </w:pPr>
      <w:r w:rsidRPr="0063167D">
        <w:t>Engagement with Māori</w:t>
      </w:r>
      <w:bookmarkEnd w:id="55"/>
      <w:bookmarkEnd w:id="56"/>
    </w:p>
    <w:p w:rsidR="00267D5F" w:rsidRDefault="005065F0" w:rsidP="00DD7FA2">
      <w:r w:rsidRPr="00B61858">
        <w:t>Te Tiriti o Waitangi is the foundation document of New Zealand</w:t>
      </w:r>
      <w:r>
        <w:t>.</w:t>
      </w:r>
      <w:r w:rsidRPr="00B61858">
        <w:t xml:space="preserve"> </w:t>
      </w:r>
      <w:r>
        <w:t xml:space="preserve">It </w:t>
      </w:r>
      <w:r w:rsidRPr="00B61858">
        <w:t xml:space="preserve">places a significant responsibility on government agencies to address the needs of Māori as the indigenous people of Aotearoa (New Zealand). The Ministry </w:t>
      </w:r>
      <w:r>
        <w:t xml:space="preserve">of Health </w:t>
      </w:r>
      <w:r w:rsidRPr="00B61858">
        <w:t xml:space="preserve">implements the Treaty </w:t>
      </w:r>
      <w:r>
        <w:t>by applying</w:t>
      </w:r>
      <w:r w:rsidRPr="00B61858">
        <w:t xml:space="preserve"> the principles of partnership, protection and participation. This includes Māori participation in policy development and service delivery.</w:t>
      </w:r>
    </w:p>
    <w:p w:rsidR="00DD7FA2" w:rsidRDefault="00DD7FA2" w:rsidP="00DD7FA2"/>
    <w:p w:rsidR="00267D5F" w:rsidRDefault="005065F0" w:rsidP="00DD7FA2">
      <w:r w:rsidRPr="001F07DE">
        <w:lastRenderedPageBreak/>
        <w:t xml:space="preserve">The New Zealand government has committed to improving </w:t>
      </w:r>
      <w:r w:rsidRPr="00B61858">
        <w:rPr>
          <w:szCs w:val="25"/>
        </w:rPr>
        <w:t>outcomes</w:t>
      </w:r>
      <w:r w:rsidRPr="001F07DE">
        <w:t xml:space="preserve"> for Māori with disabilities as set out in </w:t>
      </w:r>
      <w:r w:rsidR="005B70F7" w:rsidRPr="005B70F7">
        <w:t>Whāia Te Ao Mārama, the Māori Disability Action Plan</w:t>
      </w:r>
      <w:r w:rsidRPr="001F07DE">
        <w:t>.</w:t>
      </w:r>
      <w:r w:rsidRPr="001F07DE">
        <w:rPr>
          <w:rStyle w:val="EndnoteReference"/>
        </w:rPr>
        <w:endnoteReference w:id="4"/>
      </w:r>
    </w:p>
    <w:p w:rsidR="005B70F7" w:rsidRPr="0052205A" w:rsidRDefault="00352536" w:rsidP="00DD7FA2">
      <w:hyperlink r:id="rId20" w:history="1">
        <w:r w:rsidR="005B70F7" w:rsidRPr="0052205A">
          <w:rPr>
            <w:rStyle w:val="Hyperlink"/>
            <w:color w:val="auto"/>
          </w:rPr>
          <w:t>www.health.govt.nz/our-work/disability-services/maori-disability-support-services/whaia-te-ao-marama-maori-disability-action-plan</w:t>
        </w:r>
      </w:hyperlink>
      <w:r w:rsidR="005B70F7" w:rsidRPr="0052205A">
        <w:t xml:space="preserve"> </w:t>
      </w:r>
    </w:p>
    <w:p w:rsidR="00DD7FA2" w:rsidRDefault="00DD7FA2" w:rsidP="00DD7FA2"/>
    <w:p w:rsidR="001F07DE" w:rsidRDefault="005065F0" w:rsidP="00DD7FA2">
      <w:r w:rsidRPr="00B61858">
        <w:t xml:space="preserve">Whāia Te Ao Mārama is a </w:t>
      </w:r>
      <w:r w:rsidR="00267D5F">
        <w:t>‘</w:t>
      </w:r>
      <w:r w:rsidRPr="00B61858">
        <w:t xml:space="preserve">culturally anchored approach developed in collaboration with Māori </w:t>
      </w:r>
      <w:r w:rsidRPr="00B61858">
        <w:rPr>
          <w:szCs w:val="25"/>
        </w:rPr>
        <w:t>disabled</w:t>
      </w:r>
      <w:r w:rsidRPr="00B61858">
        <w:t xml:space="preserve"> and whānau to support Māori disabled and their whānau </w:t>
      </w:r>
      <w:r>
        <w:t>through Ministry of Health-</w:t>
      </w:r>
      <w:r w:rsidRPr="00362A9C">
        <w:t>funded disability support services. The approach is from a Māori world view which also recognises that Māori disabled know what works for them</w:t>
      </w:r>
      <w:r w:rsidR="00267D5F">
        <w:t>’</w:t>
      </w:r>
      <w:r w:rsidRPr="00362A9C">
        <w:t xml:space="preserve">. </w:t>
      </w:r>
      <w:r>
        <w:t xml:space="preserve">The plan </w:t>
      </w:r>
      <w:r w:rsidRPr="00362A9C">
        <w:t xml:space="preserve">is based </w:t>
      </w:r>
      <w:r>
        <w:t>o</w:t>
      </w:r>
      <w:r w:rsidRPr="00362A9C">
        <w:t>n the concept of</w:t>
      </w:r>
      <w:r w:rsidRPr="00362A9C">
        <w:rPr>
          <w:szCs w:val="25"/>
        </w:rPr>
        <w:t xml:space="preserve"> </w:t>
      </w:r>
      <w:r>
        <w:rPr>
          <w:szCs w:val="25"/>
        </w:rPr>
        <w:t>t</w:t>
      </w:r>
      <w:r w:rsidRPr="00362A9C">
        <w:rPr>
          <w:szCs w:val="25"/>
        </w:rPr>
        <w:t>ino rangatiratanga (</w:t>
      </w:r>
      <w:r>
        <w:rPr>
          <w:szCs w:val="25"/>
        </w:rPr>
        <w:t xml:space="preserve">personal sovereignty </w:t>
      </w:r>
      <w:r w:rsidRPr="00362A9C">
        <w:rPr>
          <w:szCs w:val="25"/>
        </w:rPr>
        <w:t>or self-determination)</w:t>
      </w:r>
      <w:r>
        <w:rPr>
          <w:szCs w:val="25"/>
        </w:rPr>
        <w:t xml:space="preserve"> and</w:t>
      </w:r>
      <w:r w:rsidRPr="00362A9C">
        <w:rPr>
          <w:szCs w:val="25"/>
        </w:rPr>
        <w:t xml:space="preserve"> taking control of one</w:t>
      </w:r>
      <w:r w:rsidR="00267D5F">
        <w:rPr>
          <w:szCs w:val="25"/>
        </w:rPr>
        <w:t>’</w:t>
      </w:r>
      <w:r w:rsidRPr="00362A9C">
        <w:rPr>
          <w:szCs w:val="25"/>
        </w:rPr>
        <w:t>s own life</w:t>
      </w:r>
      <w:r>
        <w:rPr>
          <w:szCs w:val="25"/>
        </w:rPr>
        <w:t>.</w:t>
      </w:r>
    </w:p>
    <w:p w:rsidR="00DD7FA2" w:rsidRDefault="00DD7FA2" w:rsidP="00DD7FA2"/>
    <w:p w:rsidR="00267D5F" w:rsidRDefault="005065F0" w:rsidP="00DD7FA2">
      <w:pPr>
        <w:rPr>
          <w:szCs w:val="25"/>
        </w:rPr>
      </w:pPr>
      <w:r w:rsidRPr="001F07DE">
        <w:t xml:space="preserve">Whāia Te Ao </w:t>
      </w:r>
      <w:r w:rsidRPr="0018636F">
        <w:t>Mārama</w:t>
      </w:r>
      <w:r w:rsidRPr="001F07DE">
        <w:t xml:space="preserve"> </w:t>
      </w:r>
      <w:r w:rsidRPr="0018636F">
        <w:t>makes</w:t>
      </w:r>
      <w:r w:rsidRPr="001F07DE">
        <w:t xml:space="preserve"> a </w:t>
      </w:r>
      <w:r w:rsidRPr="0018636F">
        <w:t>commitment</w:t>
      </w:r>
      <w:r w:rsidRPr="001F07DE">
        <w:t xml:space="preserve"> to establishing and maintaining </w:t>
      </w:r>
      <w:r w:rsidR="00267D5F">
        <w:t>‘</w:t>
      </w:r>
      <w:r w:rsidRPr="0018636F">
        <w:rPr>
          <w:iCs/>
        </w:rPr>
        <w:t>Good partnerships with whānau, hapū, iwi and Māori communities</w:t>
      </w:r>
      <w:r w:rsidR="00267D5F">
        <w:rPr>
          <w:iCs/>
        </w:rPr>
        <w:t>’</w:t>
      </w:r>
      <w:r w:rsidRPr="00B61858">
        <w:rPr>
          <w:iCs/>
        </w:rPr>
        <w:t>.</w:t>
      </w:r>
      <w:r>
        <w:rPr>
          <w:iCs/>
        </w:rPr>
        <w:t xml:space="preserve"> </w:t>
      </w:r>
      <w:r>
        <w:rPr>
          <w:szCs w:val="25"/>
        </w:rPr>
        <w:t xml:space="preserve">Accordingly, it aims to </w:t>
      </w:r>
      <w:r w:rsidRPr="008B48C5">
        <w:rPr>
          <w:szCs w:val="25"/>
        </w:rPr>
        <w:t>improv</w:t>
      </w:r>
      <w:r>
        <w:rPr>
          <w:szCs w:val="25"/>
        </w:rPr>
        <w:t>e</w:t>
      </w:r>
      <w:r w:rsidRPr="008B48C5">
        <w:rPr>
          <w:szCs w:val="25"/>
        </w:rPr>
        <w:t xml:space="preserve"> the quality of community engagement </w:t>
      </w:r>
      <w:r w:rsidRPr="00F945AB">
        <w:t>with</w:t>
      </w:r>
      <w:r w:rsidRPr="008B48C5">
        <w:rPr>
          <w:szCs w:val="25"/>
        </w:rPr>
        <w:t xml:space="preserve"> whānau, hapū and iwi</w:t>
      </w:r>
      <w:r>
        <w:rPr>
          <w:szCs w:val="25"/>
        </w:rPr>
        <w:t>;</w:t>
      </w:r>
      <w:r w:rsidRPr="008B48C5">
        <w:rPr>
          <w:szCs w:val="25"/>
        </w:rPr>
        <w:t xml:space="preserve"> community leaders</w:t>
      </w:r>
      <w:r>
        <w:rPr>
          <w:szCs w:val="25"/>
        </w:rPr>
        <w:t>;</w:t>
      </w:r>
      <w:r w:rsidRPr="008B48C5">
        <w:rPr>
          <w:szCs w:val="25"/>
        </w:rPr>
        <w:t xml:space="preserve"> and other groups. It is</w:t>
      </w:r>
      <w:r>
        <w:rPr>
          <w:szCs w:val="25"/>
        </w:rPr>
        <w:t xml:space="preserve"> </w:t>
      </w:r>
      <w:r w:rsidRPr="008B48C5">
        <w:rPr>
          <w:szCs w:val="25"/>
        </w:rPr>
        <w:t>important to build effective relationships with Māori and to acknowledge and respect the mana and tikanga of Māori individuals and groups when participating in community engagement.</w:t>
      </w:r>
    </w:p>
    <w:p w:rsidR="00DD7FA2" w:rsidRDefault="00DD7FA2" w:rsidP="00DD7FA2"/>
    <w:p w:rsidR="00267D5F" w:rsidRDefault="005065F0" w:rsidP="00DD7FA2">
      <w:pPr>
        <w:rPr>
          <w:szCs w:val="25"/>
        </w:rPr>
      </w:pPr>
      <w:r>
        <w:t xml:space="preserve">In 2010, Te Roopu Tīaki Hunga Hauā Māori Disability Network Group </w:t>
      </w:r>
      <w:r>
        <w:rPr>
          <w:szCs w:val="25"/>
        </w:rPr>
        <w:t xml:space="preserve">produced </w:t>
      </w:r>
      <w:r w:rsidR="005B70F7" w:rsidRPr="005B70F7">
        <w:rPr>
          <w:bCs/>
          <w:i/>
          <w:iCs/>
        </w:rPr>
        <w:t>Te Whakaaheitanga Marae – Kua wātea te huarahi, the Marae Accessibility Report</w:t>
      </w:r>
      <w:r w:rsidRPr="00965475">
        <w:rPr>
          <w:bCs/>
          <w:iCs/>
        </w:rPr>
        <w:t>,</w:t>
      </w:r>
      <w:r w:rsidRPr="009C3BD8">
        <w:rPr>
          <w:bCs/>
          <w:i/>
          <w:iCs/>
        </w:rPr>
        <w:t xml:space="preserve"> </w:t>
      </w:r>
      <w:r w:rsidRPr="009C3BD8">
        <w:rPr>
          <w:szCs w:val="25"/>
        </w:rPr>
        <w:t>a resource</w:t>
      </w:r>
      <w:r w:rsidRPr="004267A5">
        <w:rPr>
          <w:szCs w:val="25"/>
        </w:rPr>
        <w:t xml:space="preserve"> which aims to enable </w:t>
      </w:r>
      <w:r w:rsidR="00267D5F">
        <w:rPr>
          <w:szCs w:val="25"/>
        </w:rPr>
        <w:t>‘</w:t>
      </w:r>
      <w:r w:rsidRPr="004267A5">
        <w:rPr>
          <w:szCs w:val="25"/>
        </w:rPr>
        <w:t>Kaumātua and whānau with health and disability impairments to actively engage at marae and remain effective contributors to their marae</w:t>
      </w:r>
      <w:r w:rsidR="00267D5F">
        <w:rPr>
          <w:szCs w:val="25"/>
        </w:rPr>
        <w:t>’</w:t>
      </w:r>
      <w:r w:rsidRPr="004267A5">
        <w:rPr>
          <w:szCs w:val="25"/>
        </w:rPr>
        <w:t>.</w:t>
      </w:r>
      <w:r>
        <w:rPr>
          <w:rStyle w:val="EndnoteReference"/>
          <w:szCs w:val="25"/>
        </w:rPr>
        <w:endnoteReference w:id="5"/>
      </w:r>
    </w:p>
    <w:p w:rsidR="005B70F7" w:rsidRPr="0052205A" w:rsidRDefault="00352536" w:rsidP="00DD7FA2">
      <w:pPr>
        <w:rPr>
          <w:szCs w:val="25"/>
        </w:rPr>
      </w:pPr>
      <w:hyperlink r:id="rId21" w:history="1">
        <w:r w:rsidR="005B70F7" w:rsidRPr="0052205A">
          <w:rPr>
            <w:rStyle w:val="Hyperlink"/>
            <w:color w:val="auto"/>
            <w:szCs w:val="25"/>
          </w:rPr>
          <w:t>www.kapomaori.com/docs/accessable_marae_toolkit.pdf</w:t>
        </w:r>
      </w:hyperlink>
      <w:r w:rsidR="005B70F7" w:rsidRPr="0052205A">
        <w:rPr>
          <w:szCs w:val="25"/>
        </w:rPr>
        <w:t xml:space="preserve"> </w:t>
      </w:r>
    </w:p>
    <w:p w:rsidR="00DD7FA2" w:rsidRDefault="00DD7FA2" w:rsidP="00DD7FA2">
      <w:pPr>
        <w:rPr>
          <w:lang w:val="en"/>
        </w:rPr>
      </w:pPr>
    </w:p>
    <w:p w:rsidR="005B70F7" w:rsidRDefault="005065F0" w:rsidP="00DD7FA2">
      <w:pPr>
        <w:rPr>
          <w:lang w:val="en"/>
        </w:rPr>
      </w:pPr>
      <w:r w:rsidRPr="003D450C">
        <w:rPr>
          <w:lang w:val="en"/>
        </w:rPr>
        <w:t xml:space="preserve">For more information on </w:t>
      </w:r>
      <w:r>
        <w:t xml:space="preserve">Kāpō Māori </w:t>
      </w:r>
      <w:r w:rsidRPr="00F945AB">
        <w:t>Aotearoa</w:t>
      </w:r>
      <w:r>
        <w:t xml:space="preserve">, </w:t>
      </w:r>
      <w:r>
        <w:rPr>
          <w:szCs w:val="25"/>
        </w:rPr>
        <w:t>see</w:t>
      </w:r>
      <w:r w:rsidRPr="003D450C">
        <w:rPr>
          <w:szCs w:val="25"/>
        </w:rPr>
        <w:t xml:space="preserve"> </w:t>
      </w:r>
      <w:r w:rsidR="00267D5F">
        <w:rPr>
          <w:szCs w:val="25"/>
        </w:rPr>
        <w:t>‘</w:t>
      </w:r>
      <w:r w:rsidR="009A2A45" w:rsidRPr="009A2A45">
        <w:t>A Guide to Community Engagement with People with Disabilities</w:t>
      </w:r>
      <w:r w:rsidR="005B70F7" w:rsidRPr="005B70F7">
        <w:rPr>
          <w:rStyle w:val="Hyperlink"/>
          <w:color w:val="auto"/>
        </w:rPr>
        <w:t>’</w:t>
      </w:r>
      <w:r w:rsidR="005B70F7">
        <w:t xml:space="preserve"> (page 36)</w:t>
      </w:r>
      <w:r w:rsidRPr="00122E12">
        <w:t xml:space="preserve">. </w:t>
      </w:r>
      <w:r w:rsidRPr="001F07DE">
        <w:t xml:space="preserve">For more information about accessible marae and </w:t>
      </w:r>
      <w:r w:rsidRPr="00B9782C">
        <w:rPr>
          <w:lang w:val="en"/>
        </w:rPr>
        <w:t>disability support services</w:t>
      </w:r>
      <w:r>
        <w:rPr>
          <w:lang w:val="en"/>
        </w:rPr>
        <w:t xml:space="preserve">, see </w:t>
      </w:r>
      <w:r w:rsidR="005B70F7" w:rsidRPr="005B70F7">
        <w:rPr>
          <w:lang w:val="en"/>
        </w:rPr>
        <w:t>the Ministry of Health’s website</w:t>
      </w:r>
      <w:r w:rsidR="005B70F7">
        <w:rPr>
          <w:lang w:val="en"/>
        </w:rPr>
        <w:t>.</w:t>
      </w:r>
    </w:p>
    <w:p w:rsidR="00267D5F" w:rsidRPr="0052205A" w:rsidRDefault="00352536" w:rsidP="00DD7FA2">
      <w:pPr>
        <w:rPr>
          <w:lang w:val="en"/>
        </w:rPr>
      </w:pPr>
      <w:hyperlink r:id="rId22" w:history="1">
        <w:r w:rsidR="005B70F7" w:rsidRPr="0052205A">
          <w:rPr>
            <w:rStyle w:val="Hyperlink"/>
            <w:color w:val="auto"/>
            <w:lang w:val="en"/>
          </w:rPr>
          <w:t>www.health.govt.nz/our-work/disability-services/maori-disability-support-services</w:t>
        </w:r>
      </w:hyperlink>
    </w:p>
    <w:p w:rsidR="00DD7FA2" w:rsidRDefault="00DD7FA2" w:rsidP="00DD7FA2">
      <w:pPr>
        <w:rPr>
          <w:lang w:val="en"/>
        </w:rPr>
      </w:pPr>
    </w:p>
    <w:p w:rsidR="00267D5F" w:rsidRDefault="005065F0" w:rsidP="00DD7FA2">
      <w:pPr>
        <w:pStyle w:val="Heading3"/>
      </w:pPr>
      <w:bookmarkStart w:id="57" w:name="_Toc404864977"/>
      <w:bookmarkStart w:id="58" w:name="_Toc416691387"/>
      <w:r w:rsidRPr="0063167D">
        <w:t xml:space="preserve">Engagement with </w:t>
      </w:r>
      <w:r w:rsidR="00E85506" w:rsidRPr="0063167D">
        <w:t>P</w:t>
      </w:r>
      <w:r w:rsidR="00E85506">
        <w:t>acific</w:t>
      </w:r>
      <w:r w:rsidR="00E85506" w:rsidRPr="0063167D">
        <w:t xml:space="preserve"> </w:t>
      </w:r>
      <w:r w:rsidRPr="0063167D">
        <w:t>peoples</w:t>
      </w:r>
      <w:bookmarkEnd w:id="57"/>
      <w:bookmarkEnd w:id="58"/>
    </w:p>
    <w:p w:rsidR="001F07DE" w:rsidRPr="001F07DE" w:rsidRDefault="005065F0" w:rsidP="00DD7FA2">
      <w:r w:rsidRPr="001F07DE">
        <w:t xml:space="preserve">The New Zealand government has committed to </w:t>
      </w:r>
      <w:r w:rsidRPr="00F945AB">
        <w:t>improving</w:t>
      </w:r>
      <w:r w:rsidRPr="001F07DE">
        <w:t xml:space="preserve"> outcomes for </w:t>
      </w:r>
      <w:r w:rsidR="00E85506" w:rsidRPr="001F07DE">
        <w:t>Pa</w:t>
      </w:r>
      <w:r w:rsidR="0052205A">
        <w:t>ci</w:t>
      </w:r>
      <w:r w:rsidR="00E85506" w:rsidRPr="001F07DE">
        <w:t>f</w:t>
      </w:r>
      <w:r w:rsidR="00E85506">
        <w:t>ic</w:t>
      </w:r>
      <w:r w:rsidR="00E85506" w:rsidRPr="001F07DE">
        <w:t xml:space="preserve"> </w:t>
      </w:r>
      <w:r w:rsidRPr="001F07DE">
        <w:t xml:space="preserve">peoples with disabilities, as set out in Faiva Ora, </w:t>
      </w:r>
      <w:r w:rsidRPr="00F945AB">
        <w:t>the</w:t>
      </w:r>
      <w:r w:rsidRPr="001F07DE">
        <w:t xml:space="preserve"> Pasifika Disability Action Plan.</w:t>
      </w:r>
      <w:r w:rsidRPr="001F07DE">
        <w:rPr>
          <w:rStyle w:val="EndnoteReference"/>
          <w:rFonts w:cs="Arial"/>
          <w:sz w:val="24"/>
          <w:szCs w:val="24"/>
        </w:rPr>
        <w:endnoteReference w:id="6"/>
      </w:r>
    </w:p>
    <w:p w:rsidR="00DD7FA2" w:rsidRDefault="00DD7FA2" w:rsidP="00DD7FA2"/>
    <w:p w:rsidR="00267D5F" w:rsidRDefault="00E85506" w:rsidP="00DD7FA2">
      <w:r w:rsidRPr="001F07DE">
        <w:t>Pa</w:t>
      </w:r>
      <w:r w:rsidR="0052205A">
        <w:t>c</w:t>
      </w:r>
      <w:r w:rsidRPr="001F07DE">
        <w:t>ifi</w:t>
      </w:r>
      <w:r>
        <w:t>c</w:t>
      </w:r>
      <w:r w:rsidRPr="001F07DE">
        <w:t xml:space="preserve"> </w:t>
      </w:r>
      <w:r w:rsidR="005065F0" w:rsidRPr="001F07DE">
        <w:t xml:space="preserve">peoples in New Zealand usually identify with the Pacific Island nation(s) they or their aiga/families descend from (Samoa, Tonga, Fiji, </w:t>
      </w:r>
      <w:r w:rsidR="005065F0" w:rsidRPr="00F945AB">
        <w:t>Cook</w:t>
      </w:r>
      <w:r w:rsidR="005065F0" w:rsidRPr="001F07DE">
        <w:t xml:space="preserve"> Islands, Niue, Tokelau or Tuvalu). Each of these nations has a distinct culture, language and set of values. Consider these aspects when engaging with members of the Pa</w:t>
      </w:r>
      <w:r w:rsidR="0052205A">
        <w:t>cific</w:t>
      </w:r>
      <w:r w:rsidR="005065F0" w:rsidRPr="001F07DE">
        <w:t xml:space="preserve"> community. Some older </w:t>
      </w:r>
      <w:r w:rsidR="0052205A">
        <w:t>Pacific</w:t>
      </w:r>
      <w:r w:rsidR="005065F0" w:rsidRPr="001F07DE">
        <w:t xml:space="preserve"> people</w:t>
      </w:r>
      <w:r w:rsidR="0052205A">
        <w:t>s</w:t>
      </w:r>
      <w:r w:rsidR="005065F0" w:rsidRPr="001F07DE">
        <w:t xml:space="preserve"> do not understand spoken or written English, </w:t>
      </w:r>
      <w:r w:rsidR="005065F0" w:rsidRPr="00F945AB">
        <w:t>and</w:t>
      </w:r>
      <w:r w:rsidR="005065F0" w:rsidRPr="001F07DE">
        <w:t xml:space="preserve"> interpreters may be needed.</w:t>
      </w:r>
    </w:p>
    <w:p w:rsidR="00DD7FA2" w:rsidRDefault="00DD7FA2" w:rsidP="00DD7FA2"/>
    <w:p w:rsidR="001F07DE" w:rsidRDefault="00E85506" w:rsidP="00DD7FA2">
      <w:r>
        <w:t>O</w:t>
      </w:r>
      <w:r w:rsidR="005065F0" w:rsidRPr="001F07DE">
        <w:t xml:space="preserve">pen a meeting/fono with a prayer. Acknowledge individuals who have cultural status in a meeting, such as Tongan nobility, church ministers, Samoan </w:t>
      </w:r>
      <w:r w:rsidR="005065F0" w:rsidRPr="00F945AB">
        <w:t>matai</w:t>
      </w:r>
      <w:r w:rsidR="005065F0" w:rsidRPr="001F07DE">
        <w:t xml:space="preserve"> (</w:t>
      </w:r>
      <w:r w:rsidR="005065F0" w:rsidRPr="00F945AB">
        <w:t>chief</w:t>
      </w:r>
      <w:r w:rsidR="005065F0" w:rsidRPr="001F07DE">
        <w:t>), respected elders and others.</w:t>
      </w:r>
      <w:r w:rsidR="005065F0" w:rsidRPr="00417582">
        <w:rPr>
          <w:rFonts w:cs="DIN-Light"/>
          <w:lang w:eastAsia="en-NZ"/>
        </w:rPr>
        <w:t xml:space="preserve"> </w:t>
      </w:r>
      <w:r w:rsidR="005065F0">
        <w:rPr>
          <w:rFonts w:cs="DIN-Light"/>
          <w:lang w:eastAsia="en-NZ"/>
        </w:rPr>
        <w:t xml:space="preserve">Pasifika people with disabilities may have aiga present to support them in a fono; in some cases, they may have their aiga speak on their behalf. </w:t>
      </w:r>
      <w:r w:rsidR="005065F0" w:rsidRPr="00417582">
        <w:t>Take the time to observe protocols and practices</w:t>
      </w:r>
      <w:r w:rsidR="005065F0" w:rsidRPr="003D450C">
        <w:t xml:space="preserve">. See </w:t>
      </w:r>
      <w:hyperlink w:anchor="_Further_resources_and" w:history="1">
        <w:r w:rsidR="00267D5F" w:rsidRPr="009A2A45">
          <w:rPr>
            <w:rStyle w:val="Hyperlink"/>
            <w:color w:val="auto"/>
          </w:rPr>
          <w:t>‘</w:t>
        </w:r>
        <w:r w:rsidR="005065F0" w:rsidRPr="009A2A45">
          <w:rPr>
            <w:rStyle w:val="Hyperlink"/>
            <w:color w:val="auto"/>
          </w:rPr>
          <w:t>Further resources and organisations</w:t>
        </w:r>
        <w:r w:rsidR="00267D5F" w:rsidRPr="009A2A45">
          <w:rPr>
            <w:rStyle w:val="Hyperlink"/>
            <w:color w:val="auto"/>
          </w:rPr>
          <w:t>’</w:t>
        </w:r>
      </w:hyperlink>
      <w:r w:rsidR="000B1BD7" w:rsidRPr="009A2A45">
        <w:rPr>
          <w:rStyle w:val="Hyperlink"/>
          <w:color w:val="auto"/>
        </w:rPr>
        <w:t xml:space="preserve"> </w:t>
      </w:r>
      <w:r w:rsidR="000B1BD7" w:rsidRPr="000B1BD7">
        <w:rPr>
          <w:rStyle w:val="Hyperlink"/>
          <w:color w:val="auto"/>
        </w:rPr>
        <w:t>(page 39)</w:t>
      </w:r>
      <w:r w:rsidR="005065F0" w:rsidRPr="00417582">
        <w:t>.</w:t>
      </w:r>
    </w:p>
    <w:p w:rsidR="00DD7FA2" w:rsidRDefault="00DD7FA2" w:rsidP="00DD7FA2"/>
    <w:p w:rsidR="00267D5F" w:rsidRDefault="005065F0" w:rsidP="00DD7FA2">
      <w:r>
        <w:t>Le Va</w:t>
      </w:r>
      <w:r w:rsidR="00267D5F">
        <w:t>’</w:t>
      </w:r>
      <w:r>
        <w:t xml:space="preserve">s </w:t>
      </w:r>
      <w:r w:rsidR="00D0599F" w:rsidRPr="00D0599F">
        <w:rPr>
          <w:i/>
        </w:rPr>
        <w:t>Organisational Guidelines for Disability Support Services</w:t>
      </w:r>
      <w:r>
        <w:rPr>
          <w:rStyle w:val="EndnoteReference"/>
        </w:rPr>
        <w:endnoteReference w:id="7"/>
      </w:r>
      <w:r w:rsidRPr="00AB53FC">
        <w:rPr>
          <w:rStyle w:val="Hyperlink"/>
        </w:rPr>
        <w:t xml:space="preserve"> </w:t>
      </w:r>
      <w:r w:rsidRPr="001F07DE">
        <w:t>provides</w:t>
      </w:r>
      <w:r w:rsidRPr="00737D89">
        <w:t xml:space="preserve"> </w:t>
      </w:r>
      <w:r>
        <w:t xml:space="preserve">useful advice on engaging and working </w:t>
      </w:r>
      <w:r w:rsidRPr="00CF2A15">
        <w:t xml:space="preserve">with Pasifika </w:t>
      </w:r>
      <w:r>
        <w:t>p</w:t>
      </w:r>
      <w:r w:rsidRPr="00CF2A15">
        <w:t>eople with disabilities and their families</w:t>
      </w:r>
      <w:r>
        <w:t>, supported by case studies, best practice and reflective questions.</w:t>
      </w:r>
    </w:p>
    <w:p w:rsidR="00D0599F" w:rsidRDefault="00352536" w:rsidP="00DD7FA2">
      <w:hyperlink r:id="rId23" w:history="1">
        <w:r w:rsidR="00D0599F" w:rsidRPr="0052205A">
          <w:rPr>
            <w:rStyle w:val="Hyperlink"/>
            <w:color w:val="auto"/>
          </w:rPr>
          <w:t>www.leva.co.nz/library/leva/organisational-guidelines-for-disability-support-services-working-with-pasifika-people-with-disabilities-and-their-families</w:t>
        </w:r>
      </w:hyperlink>
      <w:r w:rsidR="00D0599F">
        <w:t xml:space="preserve"> </w:t>
      </w:r>
    </w:p>
    <w:p w:rsidR="00DD7FA2" w:rsidRDefault="00DD7FA2" w:rsidP="00DD7FA2"/>
    <w:p w:rsidR="001F07DE" w:rsidRDefault="005065F0" w:rsidP="00DD7FA2">
      <w:pPr>
        <w:pStyle w:val="Heading3"/>
      </w:pPr>
      <w:bookmarkStart w:id="59" w:name="_Toc404864978"/>
      <w:bookmarkStart w:id="60" w:name="_Toc416691388"/>
      <w:r w:rsidRPr="0063167D">
        <w:lastRenderedPageBreak/>
        <w:t xml:space="preserve">Engagement with Asian </w:t>
      </w:r>
      <w:bookmarkEnd w:id="59"/>
      <w:bookmarkEnd w:id="60"/>
      <w:r>
        <w:t>communities</w:t>
      </w:r>
    </w:p>
    <w:p w:rsidR="00267D5F" w:rsidRDefault="005065F0" w:rsidP="00DD7FA2">
      <w:r>
        <w:t xml:space="preserve">Consider the </w:t>
      </w:r>
      <w:r w:rsidRPr="00417582">
        <w:t xml:space="preserve">cultural and linguistic diversity of Asian </w:t>
      </w:r>
      <w:r>
        <w:t>communities, and whether or not you will need a</w:t>
      </w:r>
      <w:r w:rsidRPr="00417582">
        <w:t xml:space="preserve"> translator. Although it is unlikely </w:t>
      </w:r>
      <w:r>
        <w:t xml:space="preserve">that a </w:t>
      </w:r>
      <w:r w:rsidRPr="00417582">
        <w:t>qualified tri-lingual Asian language sign language interpreter</w:t>
      </w:r>
      <w:r>
        <w:t xml:space="preserve"> will be available</w:t>
      </w:r>
      <w:r w:rsidRPr="00417582">
        <w:t xml:space="preserve">, a New Zealand Sign Language agency may have alternate suggestions </w:t>
      </w:r>
      <w:r>
        <w:t xml:space="preserve">to </w:t>
      </w:r>
      <w:r w:rsidRPr="00417582">
        <w:t>assist your engagement with a particular group</w:t>
      </w:r>
      <w:bookmarkStart w:id="61" w:name="_Toc404864979"/>
      <w:bookmarkStart w:id="62" w:name="_Toc416691389"/>
      <w:r>
        <w:t>.</w:t>
      </w:r>
    </w:p>
    <w:p w:rsidR="00DD7FA2" w:rsidRDefault="00DD7FA2" w:rsidP="00DD7FA2"/>
    <w:p w:rsidR="001F07DE" w:rsidRDefault="005065F0" w:rsidP="00DD7FA2">
      <w:pPr>
        <w:pStyle w:val="Heading3"/>
      </w:pPr>
      <w:r w:rsidRPr="0063167D">
        <w:t>Refugees and other culturally and linguistically diverse groups</w:t>
      </w:r>
    </w:p>
    <w:bookmarkEnd w:id="61"/>
    <w:bookmarkEnd w:id="62"/>
    <w:p w:rsidR="00267D5F" w:rsidRDefault="005065F0" w:rsidP="00DD7FA2">
      <w:r w:rsidRPr="00417582">
        <w:t>Different cultures have different understandings of, and attitudes towards, disability</w:t>
      </w:r>
      <w:r>
        <w:t xml:space="preserve">. For example, </w:t>
      </w:r>
      <w:r w:rsidRPr="00417582">
        <w:t xml:space="preserve">some cultures see disability as a </w:t>
      </w:r>
      <w:r w:rsidR="00267D5F">
        <w:t>‘</w:t>
      </w:r>
      <w:r w:rsidRPr="00417582">
        <w:t>curse</w:t>
      </w:r>
      <w:r w:rsidR="00267D5F">
        <w:t>’</w:t>
      </w:r>
      <w:r w:rsidRPr="00417582">
        <w:t xml:space="preserve"> and something to be kept hidden from society. This may influence </w:t>
      </w:r>
      <w:r>
        <w:t xml:space="preserve">the approach you need </w:t>
      </w:r>
      <w:r w:rsidRPr="00417582">
        <w:t xml:space="preserve">to engage with </w:t>
      </w:r>
      <w:r>
        <w:t xml:space="preserve">particular </w:t>
      </w:r>
      <w:r w:rsidRPr="00417582">
        <w:t>communities.</w:t>
      </w:r>
    </w:p>
    <w:p w:rsidR="00DD7FA2" w:rsidRDefault="00DD7FA2" w:rsidP="00DD7FA2"/>
    <w:p w:rsidR="00267D5F" w:rsidRDefault="005065F0" w:rsidP="00DD7FA2">
      <w:r>
        <w:t xml:space="preserve">In planning engagement with these communities, </w:t>
      </w:r>
      <w:r w:rsidRPr="00417582">
        <w:t xml:space="preserve">consider the role, and attendance, of </w:t>
      </w:r>
      <w:r>
        <w:t>family</w:t>
      </w:r>
      <w:r w:rsidRPr="00417582">
        <w:t xml:space="preserve"> members</w:t>
      </w:r>
      <w:r>
        <w:t>, including their attendance at meetings</w:t>
      </w:r>
      <w:r w:rsidRPr="00417582">
        <w:t>.</w:t>
      </w:r>
      <w:r>
        <w:t xml:space="preserve"> </w:t>
      </w:r>
      <w:r w:rsidRPr="00417582">
        <w:t xml:space="preserve">A communication plan specifically for culturally and linguistically diverse communities may be helpful. </w:t>
      </w:r>
      <w:r>
        <w:t>The Ministry of Health</w:t>
      </w:r>
      <w:r w:rsidR="00267D5F">
        <w:t>’</w:t>
      </w:r>
      <w:r>
        <w:t xml:space="preserve">s </w:t>
      </w:r>
      <w:r w:rsidR="00D0599F" w:rsidRPr="00D0599F">
        <w:rPr>
          <w:i/>
        </w:rPr>
        <w:t>Refugee Health Care: A Handbook for Health Professionals</w:t>
      </w:r>
      <w:r>
        <w:rPr>
          <w:rStyle w:val="EndnoteReference"/>
        </w:rPr>
        <w:endnoteReference w:id="8"/>
      </w:r>
      <w:r>
        <w:t xml:space="preserve"> contains </w:t>
      </w:r>
      <w:r w:rsidRPr="001F07DE">
        <w:t>useful</w:t>
      </w:r>
      <w:r>
        <w:t xml:space="preserve"> advice on engaging </w:t>
      </w:r>
      <w:r w:rsidRPr="00CF2A15">
        <w:t xml:space="preserve">with </w:t>
      </w:r>
      <w:r>
        <w:t>refugees, supported by case studies, best practice and reflective questions.</w:t>
      </w:r>
    </w:p>
    <w:p w:rsidR="00D0599F" w:rsidRPr="0052205A" w:rsidRDefault="00352536" w:rsidP="00DD7FA2">
      <w:hyperlink r:id="rId24" w:history="1">
        <w:r w:rsidR="00D0599F" w:rsidRPr="0052205A">
          <w:rPr>
            <w:rStyle w:val="Hyperlink"/>
            <w:color w:val="auto"/>
          </w:rPr>
          <w:t>www.health.govt.nz/our-work/populations/refugee-health</w:t>
        </w:r>
      </w:hyperlink>
      <w:r w:rsidR="00D0599F" w:rsidRPr="0052205A">
        <w:t xml:space="preserve"> </w:t>
      </w:r>
    </w:p>
    <w:p w:rsidR="00DD7FA2" w:rsidRDefault="00DD7FA2" w:rsidP="00DD7FA2"/>
    <w:p w:rsidR="001F07DE" w:rsidRDefault="005065F0" w:rsidP="00DD7FA2">
      <w:r>
        <w:t xml:space="preserve">Keep in mind certain </w:t>
      </w:r>
      <w:r w:rsidRPr="00417582">
        <w:t xml:space="preserve">times of year hold particular cultural </w:t>
      </w:r>
      <w:r w:rsidRPr="001F07DE">
        <w:t>and</w:t>
      </w:r>
      <w:r w:rsidRPr="00417582">
        <w:t xml:space="preserve"> religious significance for groups (</w:t>
      </w:r>
      <w:r>
        <w:t xml:space="preserve">eg, </w:t>
      </w:r>
      <w:r w:rsidRPr="00417582">
        <w:t xml:space="preserve">Christmas, Chinese New Year, Ramadan). Try to avoid these dates when setting meetings and </w:t>
      </w:r>
      <w:r w:rsidRPr="00863659">
        <w:t>consultation timeframes.</w:t>
      </w:r>
    </w:p>
    <w:p w:rsidR="00DD7FA2" w:rsidRDefault="00DD7FA2" w:rsidP="00DD7FA2"/>
    <w:p w:rsidR="001F07DE" w:rsidRDefault="005065F0" w:rsidP="00DD7FA2">
      <w:r w:rsidRPr="00BF6952">
        <w:t xml:space="preserve">On the subject of </w:t>
      </w:r>
      <w:r>
        <w:t xml:space="preserve">cultural considerations, see </w:t>
      </w:r>
      <w:r w:rsidR="00267D5F">
        <w:t>‘</w:t>
      </w:r>
      <w:hyperlink w:anchor="_Appendix_15_–" w:history="1">
        <w:r w:rsidRPr="009A2A45">
          <w:rPr>
            <w:rStyle w:val="Hyperlink"/>
            <w:color w:val="auto"/>
          </w:rPr>
          <w:t>Government agencies and resources</w:t>
        </w:r>
      </w:hyperlink>
      <w:r w:rsidR="00D0599F" w:rsidRPr="00D0599F">
        <w:rPr>
          <w:rStyle w:val="Hyperlink"/>
          <w:color w:val="auto"/>
        </w:rPr>
        <w:t>’</w:t>
      </w:r>
      <w:r w:rsidR="00D0599F">
        <w:rPr>
          <w:rStyle w:val="Hyperlink"/>
          <w:color w:val="auto"/>
        </w:rPr>
        <w:t xml:space="preserve"> (page 37)</w:t>
      </w:r>
      <w:r>
        <w:t xml:space="preserve"> for information on:</w:t>
      </w:r>
    </w:p>
    <w:p w:rsidR="00267D5F" w:rsidRDefault="005065F0" w:rsidP="00DD7FA2">
      <w:pPr>
        <w:pStyle w:val="Bullet"/>
      </w:pPr>
      <w:r>
        <w:t>refugee h</w:t>
      </w:r>
      <w:r w:rsidRPr="00AB0722">
        <w:t>ealth</w:t>
      </w:r>
      <w:r>
        <w:t xml:space="preserve"> from the Ministry of Health</w:t>
      </w:r>
    </w:p>
    <w:p w:rsidR="00267D5F" w:rsidRDefault="005065F0" w:rsidP="00DD7FA2">
      <w:pPr>
        <w:pStyle w:val="Bullet"/>
      </w:pPr>
      <w:r w:rsidRPr="007E24DC">
        <w:t xml:space="preserve">working with ethnic communities </w:t>
      </w:r>
      <w:r>
        <w:t xml:space="preserve">from the </w:t>
      </w:r>
      <w:r w:rsidRPr="00AB0722">
        <w:t>Office of Ethnic Communities</w:t>
      </w:r>
    </w:p>
    <w:p w:rsidR="00267D5F" w:rsidRDefault="005065F0" w:rsidP="004042F8">
      <w:pPr>
        <w:pStyle w:val="Bullet"/>
      </w:pPr>
      <w:r>
        <w:t xml:space="preserve">consulting diverse communities and groups (available on the </w:t>
      </w:r>
      <w:r w:rsidR="00E007FD" w:rsidRPr="00E007FD">
        <w:t>Community Matters</w:t>
      </w:r>
      <w:r>
        <w:t xml:space="preserve"> website)</w:t>
      </w:r>
      <w:r w:rsidR="004042F8">
        <w:br/>
      </w:r>
      <w:hyperlink r:id="rId25" w:history="1">
        <w:r w:rsidR="004042F8" w:rsidRPr="009A2A45">
          <w:rPr>
            <w:rStyle w:val="Hyperlink"/>
            <w:color w:val="auto"/>
          </w:rPr>
          <w:t>www.communitymatters.govt.nz/Good-Practice-Participate</w:t>
        </w:r>
      </w:hyperlink>
      <w:r w:rsidR="004042F8">
        <w:t xml:space="preserve"> </w:t>
      </w:r>
    </w:p>
    <w:p w:rsidR="00267D5F" w:rsidRDefault="005065F0" w:rsidP="004042F8">
      <w:pPr>
        <w:pStyle w:val="Bullet"/>
        <w:rPr>
          <w:lang w:val="en"/>
        </w:rPr>
      </w:pPr>
      <w:r w:rsidRPr="009077D0">
        <w:t>resources designed to strengthen communities</w:t>
      </w:r>
      <w:r>
        <w:t xml:space="preserve"> (available on the </w:t>
      </w:r>
      <w:r w:rsidR="00E007FD" w:rsidRPr="00E007FD">
        <w:rPr>
          <w:bCs/>
          <w:iCs/>
        </w:rPr>
        <w:t>CommunityNet Aotearoa</w:t>
      </w:r>
      <w:r w:rsidRPr="00221244">
        <w:rPr>
          <w:szCs w:val="25"/>
        </w:rPr>
        <w:t xml:space="preserve"> </w:t>
      </w:r>
      <w:r>
        <w:rPr>
          <w:szCs w:val="25"/>
        </w:rPr>
        <w:t xml:space="preserve">website), including </w:t>
      </w:r>
      <w:r>
        <w:t>diversity toolkits and communication guides</w:t>
      </w:r>
      <w:r w:rsidR="004042F8">
        <w:br/>
      </w:r>
      <w:hyperlink r:id="rId26" w:history="1">
        <w:r w:rsidR="004042F8" w:rsidRPr="00263088">
          <w:rPr>
            <w:rStyle w:val="Hyperlink"/>
            <w:color w:val="auto"/>
            <w:lang w:val="en"/>
          </w:rPr>
          <w:t>www.community.net.nz</w:t>
        </w:r>
      </w:hyperlink>
      <w:r w:rsidR="004042F8" w:rsidRPr="00263088">
        <w:rPr>
          <w:lang w:val="en"/>
        </w:rPr>
        <w:t xml:space="preserve"> </w:t>
      </w:r>
    </w:p>
    <w:p w:rsidR="00267D5F" w:rsidRPr="00263088" w:rsidRDefault="00E007FD" w:rsidP="00E007FD">
      <w:pPr>
        <w:pStyle w:val="Bullet"/>
        <w:rPr>
          <w:lang w:val="en"/>
        </w:rPr>
      </w:pPr>
      <w:r w:rsidRPr="00E007FD">
        <w:t>eCald</w:t>
      </w:r>
      <w:r w:rsidR="005065F0" w:rsidRPr="00452F85">
        <w:rPr>
          <w:lang w:val="en"/>
        </w:rPr>
        <w:t xml:space="preserve">, a website who are migrants and refugees from Asian, Middle Eastern, Latin American and African (MELAA) backgrounds. This website has resources on how to ensure </w:t>
      </w:r>
      <w:r w:rsidR="005065F0" w:rsidRPr="00221244">
        <w:t>services</w:t>
      </w:r>
      <w:r w:rsidR="005065F0" w:rsidRPr="00452F85">
        <w:rPr>
          <w:lang w:val="en"/>
        </w:rPr>
        <w:t xml:space="preserve"> for culturally and linguistically diverse groups are accessible, culturally appropriate, effective and safe.</w:t>
      </w:r>
      <w:r>
        <w:rPr>
          <w:lang w:val="en"/>
        </w:rPr>
        <w:br/>
      </w:r>
      <w:hyperlink r:id="rId27" w:history="1">
        <w:r w:rsidRPr="00263088">
          <w:rPr>
            <w:rStyle w:val="Hyperlink"/>
            <w:color w:val="auto"/>
            <w:lang w:val="en"/>
          </w:rPr>
          <w:t>www.ecald.com</w:t>
        </w:r>
      </w:hyperlink>
      <w:r w:rsidRPr="00263088">
        <w:rPr>
          <w:lang w:val="en"/>
        </w:rPr>
        <w:t xml:space="preserve"> </w:t>
      </w:r>
    </w:p>
    <w:p w:rsidR="00DD7FA2" w:rsidRDefault="00DD7FA2" w:rsidP="00DD7FA2">
      <w:pPr>
        <w:rPr>
          <w:lang w:val="en"/>
        </w:rPr>
      </w:pPr>
    </w:p>
    <w:p w:rsidR="00267D5F" w:rsidRDefault="005065F0" w:rsidP="00DD7FA2">
      <w:pPr>
        <w:pStyle w:val="Heading2"/>
      </w:pPr>
      <w:bookmarkStart w:id="63" w:name="_Toc442354549"/>
      <w:bookmarkStart w:id="64" w:name="_Toc444166666"/>
      <w:r w:rsidRPr="000869F7">
        <w:t>Venue accessibility</w:t>
      </w:r>
      <w:bookmarkEnd w:id="53"/>
      <w:bookmarkEnd w:id="54"/>
      <w:bookmarkEnd w:id="63"/>
      <w:bookmarkEnd w:id="64"/>
    </w:p>
    <w:p w:rsidR="001F07DE" w:rsidRDefault="005065F0" w:rsidP="00DD7FA2">
      <w:r>
        <w:t xml:space="preserve">Choose an accessible venue when you are planning for </w:t>
      </w:r>
      <w:r w:rsidRPr="001F07DE">
        <w:t>community</w:t>
      </w:r>
      <w:r>
        <w:t xml:space="preserve"> engagement, particularly for events with an open invitation. Allow time to secure an accessible venue. Before you book a venue, </w:t>
      </w:r>
      <w:r w:rsidRPr="00D26A6A">
        <w:t xml:space="preserve">visit </w:t>
      </w:r>
      <w:r>
        <w:t xml:space="preserve">it </w:t>
      </w:r>
      <w:r w:rsidRPr="00D26A6A">
        <w:t xml:space="preserve">to ensure </w:t>
      </w:r>
      <w:r>
        <w:t xml:space="preserve">that it </w:t>
      </w:r>
      <w:r w:rsidRPr="00D26A6A">
        <w:t>meet</w:t>
      </w:r>
      <w:r>
        <w:t>s</w:t>
      </w:r>
      <w:r w:rsidRPr="00D26A6A">
        <w:t xml:space="preserve"> the needs of </w:t>
      </w:r>
      <w:r>
        <w:t xml:space="preserve">your </w:t>
      </w:r>
      <w:r w:rsidRPr="00D26A6A">
        <w:t xml:space="preserve">intended participants. </w:t>
      </w:r>
      <w:r>
        <w:t>If you are unsure, consult intended participants themselves</w:t>
      </w:r>
      <w:r w:rsidRPr="00D26A6A">
        <w:t>.</w:t>
      </w:r>
    </w:p>
    <w:p w:rsidR="00DD7FA2" w:rsidRDefault="00DD7FA2" w:rsidP="00DD7FA2"/>
    <w:p w:rsidR="00E007FD" w:rsidRPr="00263088" w:rsidRDefault="00E007FD" w:rsidP="00DD7FA2">
      <w:r w:rsidRPr="00E007FD">
        <w:t>New Zealand Standard 4121</w:t>
      </w:r>
      <w:r w:rsidR="005065F0" w:rsidRPr="00D26A6A">
        <w:t xml:space="preserve"> sets out the accessibility requirements for many public buildings. </w:t>
      </w:r>
      <w:hyperlink r:id="rId28" w:history="1">
        <w:r w:rsidRPr="00263088">
          <w:rPr>
            <w:rStyle w:val="Hyperlink"/>
            <w:color w:val="auto"/>
          </w:rPr>
          <w:t>www.standards.co.nz/assets/Publication-files/NZS4121-2001.pdf</w:t>
        </w:r>
      </w:hyperlink>
    </w:p>
    <w:p w:rsidR="00E007FD" w:rsidRDefault="00E007FD" w:rsidP="00DD7FA2"/>
    <w:p w:rsidR="00267D5F" w:rsidRPr="00263088" w:rsidRDefault="005065F0" w:rsidP="00DD7FA2">
      <w:r w:rsidRPr="00D26A6A">
        <w:t>Often an accessible venue use</w:t>
      </w:r>
      <w:r>
        <w:t>s</w:t>
      </w:r>
      <w:r w:rsidRPr="00D26A6A">
        <w:t xml:space="preserve"> the </w:t>
      </w:r>
      <w:r w:rsidR="00E007FD" w:rsidRPr="00E007FD">
        <w:t>International Symbol of Access</w:t>
      </w:r>
      <w:r w:rsidRPr="00D26A6A">
        <w:t xml:space="preserve"> (the symbol of a person in a wheelchair) to indicate that </w:t>
      </w:r>
      <w:r>
        <w:t xml:space="preserve">it meets this standard and </w:t>
      </w:r>
      <w:r w:rsidRPr="00D26A6A">
        <w:t xml:space="preserve">can be used by people with disabilities </w:t>
      </w:r>
      <w:r w:rsidRPr="00D26A6A">
        <w:lastRenderedPageBreak/>
        <w:t xml:space="preserve">(not just those people who use wheelchairs). </w:t>
      </w:r>
      <w:r>
        <w:t>In addition to letting people know if the venue is accessible, the symbol can also be used on directional signage to let people know where ramps, mobility parks or accessible toilets are located and on these facilities directly</w:t>
      </w:r>
      <w:r w:rsidR="00DD7FA2">
        <w:t>.</w:t>
      </w:r>
      <w:r>
        <w:rPr>
          <w:rStyle w:val="EndnoteReference"/>
        </w:rPr>
        <w:endnoteReference w:id="9"/>
      </w:r>
      <w:r w:rsidR="00E007FD">
        <w:br/>
      </w:r>
      <w:hyperlink r:id="rId29" w:anchor="aid2" w:history="1">
        <w:r w:rsidR="00E007FD" w:rsidRPr="00263088">
          <w:rPr>
            <w:rStyle w:val="Hyperlink"/>
            <w:color w:val="auto"/>
          </w:rPr>
          <w:t>www.building.govt.nz/international-symbol#aid2</w:t>
        </w:r>
      </w:hyperlink>
      <w:r w:rsidR="00E007FD" w:rsidRPr="00263088">
        <w:t xml:space="preserve"> </w:t>
      </w:r>
    </w:p>
    <w:p w:rsidR="00DD7FA2" w:rsidRDefault="00DD7FA2" w:rsidP="00DD7FA2"/>
    <w:p w:rsidR="001F07DE" w:rsidRDefault="005065F0" w:rsidP="00DD7FA2">
      <w:r>
        <w:t xml:space="preserve">See </w:t>
      </w:r>
      <w:r w:rsidR="00267D5F">
        <w:t>‘</w:t>
      </w:r>
      <w:hyperlink w:anchor="_Venue_accessibility" w:history="1">
        <w:r w:rsidRPr="009A2A45">
          <w:rPr>
            <w:rStyle w:val="Hyperlink"/>
            <w:color w:val="auto"/>
          </w:rPr>
          <w:t>Venue accessibility</w:t>
        </w:r>
      </w:hyperlink>
      <w:r w:rsidR="00323862" w:rsidRPr="00323862">
        <w:rPr>
          <w:rStyle w:val="Hyperlink"/>
          <w:color w:val="auto"/>
        </w:rPr>
        <w:t>’</w:t>
      </w:r>
      <w:r w:rsidRPr="00323862">
        <w:t xml:space="preserve"> </w:t>
      </w:r>
      <w:r w:rsidR="00323862" w:rsidRPr="00323862">
        <w:t xml:space="preserve">(page 21) </w:t>
      </w:r>
      <w:r>
        <w:t>for more information</w:t>
      </w:r>
      <w:r w:rsidRPr="003D450C">
        <w:t>.</w:t>
      </w:r>
    </w:p>
    <w:p w:rsidR="00DD7FA2" w:rsidRDefault="00DD7FA2" w:rsidP="00DD7FA2"/>
    <w:p w:rsidR="001F07DE" w:rsidRDefault="005065F0" w:rsidP="00DD7FA2">
      <w:pPr>
        <w:pStyle w:val="Heading2"/>
      </w:pPr>
      <w:bookmarkStart w:id="65" w:name="_Toc416691383"/>
      <w:bookmarkStart w:id="66" w:name="_Toc442354550"/>
      <w:bookmarkStart w:id="67" w:name="_Toc444166667"/>
      <w:r w:rsidRPr="000869F7">
        <w:t>Web accessibility and online engagement</w:t>
      </w:r>
      <w:bookmarkEnd w:id="65"/>
      <w:bookmarkEnd w:id="66"/>
      <w:bookmarkEnd w:id="67"/>
    </w:p>
    <w:p w:rsidR="001F07DE" w:rsidRDefault="005065F0" w:rsidP="00DD7FA2">
      <w:pPr>
        <w:keepNext/>
      </w:pPr>
      <w:r w:rsidRPr="004C0F88">
        <w:t xml:space="preserve">If </w:t>
      </w:r>
      <w:r>
        <w:t>some or all of your e</w:t>
      </w:r>
      <w:r w:rsidRPr="004C0F88">
        <w:t>ngagement process</w:t>
      </w:r>
      <w:r>
        <w:t xml:space="preserve"> will be on</w:t>
      </w:r>
      <w:r w:rsidRPr="004C0F88">
        <w:t>line (eg</w:t>
      </w:r>
      <w:r>
        <w:t>,</w:t>
      </w:r>
      <w:r w:rsidRPr="004C0F88">
        <w:t xml:space="preserve"> surveys, </w:t>
      </w:r>
      <w:r>
        <w:t xml:space="preserve">publication of </w:t>
      </w:r>
      <w:r w:rsidRPr="004C0F88">
        <w:t>results</w:t>
      </w:r>
      <w:r>
        <w:t>, etc</w:t>
      </w:r>
      <w:r w:rsidRPr="004C0F88">
        <w:t xml:space="preserve">), </w:t>
      </w:r>
      <w:r w:rsidRPr="003D450C">
        <w:t>consider accessibility</w:t>
      </w:r>
      <w:r>
        <w:t>.</w:t>
      </w:r>
      <w:r w:rsidRPr="003D450C">
        <w:t xml:space="preserve"> </w:t>
      </w:r>
      <w:bookmarkStart w:id="68" w:name="_Feedback"/>
      <w:bookmarkEnd w:id="68"/>
      <w:r w:rsidRPr="001F07DE">
        <w:t>The New Zealand Web Accessibility Standard 1.1 and the Web Usability Standard 1.2 came into effect on 1 July 2013,</w:t>
      </w:r>
      <w:r w:rsidRPr="001F07DE">
        <w:rPr>
          <w:rStyle w:val="EndnoteReference"/>
        </w:rPr>
        <w:endnoteReference w:id="10"/>
      </w:r>
      <w:r w:rsidRPr="001F07DE">
        <w:t xml:space="preserve"> to bring government websites up to the international Web Content Accessibility Guidelines (WCAG) 2.0.</w:t>
      </w:r>
      <w:r w:rsidRPr="001F07DE">
        <w:rPr>
          <w:vertAlign w:val="superscript"/>
        </w:rPr>
        <w:endnoteReference w:id="11"/>
      </w:r>
    </w:p>
    <w:p w:rsidR="00DD7FA2" w:rsidRDefault="00DD7FA2" w:rsidP="00DD7FA2">
      <w:pPr>
        <w:keepNext/>
      </w:pPr>
    </w:p>
    <w:p w:rsidR="001F07DE" w:rsidRPr="001F07DE" w:rsidRDefault="005065F0" w:rsidP="00DD7FA2">
      <w:r w:rsidRPr="001F07DE">
        <w:t xml:space="preserve">All website information must </w:t>
      </w:r>
      <w:r w:rsidRPr="00550B2F">
        <w:t>b</w:t>
      </w:r>
      <w:r w:rsidRPr="001F07DE">
        <w:t>e:</w:t>
      </w:r>
    </w:p>
    <w:p w:rsidR="001F07DE" w:rsidRDefault="005065F0" w:rsidP="00DD7FA2">
      <w:pPr>
        <w:pStyle w:val="Bullet"/>
      </w:pPr>
      <w:r>
        <w:t>p</w:t>
      </w:r>
      <w:r w:rsidRPr="00417582">
        <w:t>erceivable –</w:t>
      </w:r>
      <w:r>
        <w:t xml:space="preserve"> </w:t>
      </w:r>
      <w:r w:rsidRPr="00417582">
        <w:t>available in multiple formats, to suit users</w:t>
      </w:r>
      <w:r w:rsidR="00267D5F">
        <w:t>’</w:t>
      </w:r>
      <w:r w:rsidRPr="00417582">
        <w:t xml:space="preserve"> requirements (</w:t>
      </w:r>
      <w:r>
        <w:t>eg</w:t>
      </w:r>
      <w:r w:rsidRPr="00417582">
        <w:t xml:space="preserve">, non-text content </w:t>
      </w:r>
      <w:r>
        <w:t xml:space="preserve">is </w:t>
      </w:r>
      <w:r w:rsidRPr="00417582">
        <w:t>also available in text form)</w:t>
      </w:r>
    </w:p>
    <w:p w:rsidR="001F07DE" w:rsidRDefault="005065F0" w:rsidP="00DD7FA2">
      <w:pPr>
        <w:pStyle w:val="Bullet"/>
      </w:pPr>
      <w:r>
        <w:t>o</w:t>
      </w:r>
      <w:r w:rsidRPr="00417582">
        <w:t>perable –</w:t>
      </w:r>
      <w:r>
        <w:t xml:space="preserve"> </w:t>
      </w:r>
      <w:r w:rsidRPr="00417582">
        <w:t>able to be navigated by all people without causing issues (including by people who navigate pages solely through the keyboard, or who can have seizures triggered by flashing content)</w:t>
      </w:r>
    </w:p>
    <w:p w:rsidR="001F07DE" w:rsidRDefault="005065F0" w:rsidP="00DD7FA2">
      <w:pPr>
        <w:pStyle w:val="Bullet"/>
      </w:pPr>
      <w:r>
        <w:t>u</w:t>
      </w:r>
      <w:r w:rsidRPr="00417582">
        <w:t>nderstandable –</w:t>
      </w:r>
      <w:r>
        <w:t xml:space="preserve"> </w:t>
      </w:r>
      <w:r w:rsidRPr="00417582">
        <w:t xml:space="preserve">easy to understand, and </w:t>
      </w:r>
      <w:r>
        <w:t xml:space="preserve">presented according to a website </w:t>
      </w:r>
      <w:r w:rsidRPr="00417582">
        <w:t xml:space="preserve">design </w:t>
      </w:r>
      <w:r>
        <w:t xml:space="preserve">that is </w:t>
      </w:r>
      <w:r w:rsidRPr="00417582">
        <w:t>simple to interact with and minimise user mistakes</w:t>
      </w:r>
    </w:p>
    <w:p w:rsidR="001F07DE" w:rsidRDefault="005065F0" w:rsidP="00DD7FA2">
      <w:pPr>
        <w:pStyle w:val="Bullet"/>
      </w:pPr>
      <w:r>
        <w:t>r</w:t>
      </w:r>
      <w:r w:rsidRPr="00417582">
        <w:t xml:space="preserve">obust – compatible with other technologies </w:t>
      </w:r>
      <w:r>
        <w:t>(eg,</w:t>
      </w:r>
      <w:r w:rsidRPr="00417582">
        <w:t xml:space="preserve"> assistive technology such as screen readers</w:t>
      </w:r>
      <w:r>
        <w:t>)</w:t>
      </w:r>
      <w:r w:rsidRPr="00417582">
        <w:t>.</w:t>
      </w:r>
    </w:p>
    <w:p w:rsidR="00DD7FA2" w:rsidRDefault="00DD7FA2" w:rsidP="00DD7FA2"/>
    <w:p w:rsidR="00267D5F" w:rsidRDefault="005065F0" w:rsidP="00DD7FA2">
      <w:r w:rsidRPr="001F07DE">
        <w:t>There are increasing opportunities to New Zealand Sign Language video clips on your website.</w:t>
      </w:r>
    </w:p>
    <w:p w:rsidR="00267D5F" w:rsidRPr="00263088" w:rsidRDefault="005065F0" w:rsidP="005065F0">
      <w:r w:rsidRPr="001F07DE">
        <w:t xml:space="preserve">For more information see the </w:t>
      </w:r>
      <w:r w:rsidR="00E007FD" w:rsidRPr="00E007FD">
        <w:t>New Zealand Government Web Toolkit</w:t>
      </w:r>
      <w:r w:rsidRPr="00417582">
        <w:t>.</w:t>
      </w:r>
      <w:r w:rsidR="00E007FD">
        <w:br/>
      </w:r>
      <w:hyperlink r:id="rId30" w:history="1">
        <w:r w:rsidR="00E007FD" w:rsidRPr="00263088">
          <w:rPr>
            <w:rStyle w:val="Hyperlink"/>
            <w:color w:val="auto"/>
          </w:rPr>
          <w:t>www.webtoolkit.govt.nz</w:t>
        </w:r>
      </w:hyperlink>
      <w:r w:rsidR="00E007FD" w:rsidRPr="00263088">
        <w:t xml:space="preserve"> </w:t>
      </w:r>
    </w:p>
    <w:p w:rsidR="00DD7FA2" w:rsidRDefault="00DD7FA2" w:rsidP="00DD7FA2"/>
    <w:p w:rsidR="00267D5F" w:rsidRDefault="005065F0" w:rsidP="00DD7FA2">
      <w:r w:rsidRPr="001F07DE">
        <w:t>Remember that many people may not have access to the internet.</w:t>
      </w:r>
    </w:p>
    <w:p w:rsidR="001F07DE" w:rsidRPr="001F07DE" w:rsidRDefault="001F07DE" w:rsidP="00DD7FA2">
      <w:bookmarkStart w:id="69" w:name="_Toc442354551"/>
    </w:p>
    <w:p w:rsidR="001F07DE" w:rsidRDefault="005065F0" w:rsidP="00DD7FA2">
      <w:pPr>
        <w:pStyle w:val="Heading2"/>
      </w:pPr>
      <w:bookmarkStart w:id="70" w:name="_Toc444166668"/>
      <w:r w:rsidRPr="000869F7">
        <w:t>Feedback</w:t>
      </w:r>
      <w:bookmarkEnd w:id="44"/>
      <w:bookmarkEnd w:id="45"/>
      <w:bookmarkEnd w:id="69"/>
      <w:bookmarkEnd w:id="70"/>
    </w:p>
    <w:p w:rsidR="001F07DE" w:rsidRDefault="005065F0" w:rsidP="00DD7FA2">
      <w:r>
        <w:t>Prior to or during the engagement process, tell those participating that you will communicate your findings back to them, and follow through on this promise. I</w:t>
      </w:r>
      <w:r w:rsidRPr="00417582">
        <w:t xml:space="preserve">f </w:t>
      </w:r>
      <w:r>
        <w:t xml:space="preserve">you have undertaken a survey, consider </w:t>
      </w:r>
      <w:r w:rsidRPr="00417582">
        <w:t>publish</w:t>
      </w:r>
      <w:r>
        <w:t xml:space="preserve">ing </w:t>
      </w:r>
      <w:r w:rsidRPr="00417582">
        <w:t xml:space="preserve">the results in your next newsletter or on </w:t>
      </w:r>
      <w:r>
        <w:t>your website</w:t>
      </w:r>
      <w:r w:rsidRPr="00417582">
        <w:t>.</w:t>
      </w:r>
      <w:r>
        <w:t xml:space="preserve"> </w:t>
      </w:r>
      <w:r w:rsidRPr="00417582">
        <w:t>If people are consulted with, they generally want to know that their v</w:t>
      </w:r>
      <w:r>
        <w:t>iews helped inform decision-making.</w:t>
      </w:r>
    </w:p>
    <w:p w:rsidR="00DD7FA2" w:rsidRDefault="00DD7FA2" w:rsidP="00DD7FA2"/>
    <w:p w:rsidR="001F07DE" w:rsidRDefault="005065F0" w:rsidP="00DD7FA2">
      <w:r>
        <w:t>As with all community engagement, providing feedback helps build trust in your organisation. Poor communication, attitudes, or experiences can compromise</w:t>
      </w:r>
      <w:r w:rsidRPr="00417582">
        <w:t xml:space="preserve"> future engagement</w:t>
      </w:r>
      <w:r>
        <w:t>.</w:t>
      </w:r>
    </w:p>
    <w:p w:rsidR="00DD7FA2" w:rsidRDefault="00DD7FA2" w:rsidP="00DD7FA2"/>
    <w:p w:rsidR="001F07DE" w:rsidRDefault="005065F0" w:rsidP="00DD7FA2">
      <w:r>
        <w:t xml:space="preserve">When providing </w:t>
      </w:r>
      <w:r w:rsidRPr="00863659">
        <w:t xml:space="preserve">feedback to </w:t>
      </w:r>
      <w:r>
        <w:t>people with disabilities, ensure it is accessible</w:t>
      </w:r>
      <w:r w:rsidRPr="00863659">
        <w:t>.</w:t>
      </w:r>
      <w:bookmarkStart w:id="71" w:name="_Vulnerable_Children_and"/>
      <w:bookmarkStart w:id="72" w:name="_Safeguarding_for_disabled"/>
      <w:bookmarkEnd w:id="71"/>
      <w:bookmarkEnd w:id="72"/>
    </w:p>
    <w:p w:rsidR="00DD7FA2" w:rsidRPr="001F07DE" w:rsidRDefault="00DD7FA2" w:rsidP="00DD7FA2"/>
    <w:p w:rsidR="001F07DE" w:rsidRDefault="005065F0" w:rsidP="00DD7FA2">
      <w:pPr>
        <w:pStyle w:val="Heading2"/>
      </w:pPr>
      <w:bookmarkStart w:id="73" w:name="_Ensuring_safety_in"/>
      <w:bookmarkStart w:id="74" w:name="_Toc442354552"/>
      <w:bookmarkStart w:id="75" w:name="_Toc444166669"/>
      <w:bookmarkEnd w:id="73"/>
      <w:r w:rsidRPr="000869F7">
        <w:t>Ensuring safety in the engagement process</w:t>
      </w:r>
      <w:bookmarkEnd w:id="74"/>
      <w:bookmarkEnd w:id="75"/>
    </w:p>
    <w:p w:rsidR="001F07DE" w:rsidRDefault="005065F0" w:rsidP="00DD7FA2">
      <w:r>
        <w:t xml:space="preserve">While you are carrying out an engagement process, you may see or overhear something that indicates that a person with a disability may be a victim of </w:t>
      </w:r>
      <w:r w:rsidRPr="00913868">
        <w:t>violen</w:t>
      </w:r>
      <w:r>
        <w:t>ce, abuse, neglect or</w:t>
      </w:r>
      <w:r w:rsidRPr="00913868">
        <w:t xml:space="preserve"> exploitation</w:t>
      </w:r>
      <w:r>
        <w:t>. Such maltreatment</w:t>
      </w:r>
      <w:r w:rsidRPr="00EE72F3">
        <w:t xml:space="preserve"> can </w:t>
      </w:r>
      <w:r>
        <w:t xml:space="preserve">be </w:t>
      </w:r>
      <w:r w:rsidRPr="00EE72F3">
        <w:t xml:space="preserve">physical, sexual, verbal, emotional, financial </w:t>
      </w:r>
      <w:r>
        <w:t>or</w:t>
      </w:r>
      <w:r w:rsidRPr="00EE72F3">
        <w:t xml:space="preserve"> organisational.</w:t>
      </w:r>
    </w:p>
    <w:p w:rsidR="00DD7FA2" w:rsidRDefault="00DD7FA2" w:rsidP="00DD7FA2"/>
    <w:p w:rsidR="001F07DE" w:rsidRDefault="005065F0" w:rsidP="00DD7FA2">
      <w:r w:rsidRPr="00EE72F3">
        <w:lastRenderedPageBreak/>
        <w:t xml:space="preserve">The </w:t>
      </w:r>
      <w:r w:rsidR="00323862" w:rsidRPr="00323862">
        <w:t>Crimes Amendment Act (No 3) 2011</w:t>
      </w:r>
      <w:r>
        <w:t xml:space="preserve"> </w:t>
      </w:r>
      <w:r w:rsidRPr="00EE72F3">
        <w:t>requires the reporting of harm to vulnerable adults.</w:t>
      </w:r>
      <w:r>
        <w:t xml:space="preserve"> The Act defines a</w:t>
      </w:r>
      <w:r w:rsidRPr="00913868">
        <w:t xml:space="preserve"> vulnerable adult as </w:t>
      </w:r>
      <w:r w:rsidR="00267D5F">
        <w:t>‘</w:t>
      </w:r>
      <w:r w:rsidRPr="00913868">
        <w:t>a person unable, by reason of detention, age, sickness, mental impairment, or any other cause to withdraw himself or herself from the care or charge of another person</w:t>
      </w:r>
      <w:r w:rsidR="00267D5F">
        <w:t>’</w:t>
      </w:r>
      <w:r>
        <w:t>.</w:t>
      </w:r>
    </w:p>
    <w:p w:rsidR="00323862" w:rsidRPr="00263088" w:rsidRDefault="00352536" w:rsidP="00DD7FA2">
      <w:hyperlink r:id="rId31" w:history="1">
        <w:r w:rsidR="00323862" w:rsidRPr="00263088">
          <w:rPr>
            <w:rStyle w:val="Hyperlink"/>
            <w:color w:val="auto"/>
          </w:rPr>
          <w:t>www.legislation.govt.nz/act/public/2011/0079/latest/DLM3650006.html</w:t>
        </w:r>
      </w:hyperlink>
      <w:r w:rsidR="00323862" w:rsidRPr="00263088">
        <w:t xml:space="preserve"> </w:t>
      </w:r>
    </w:p>
    <w:p w:rsidR="00DD7FA2" w:rsidRDefault="00DD7FA2" w:rsidP="00DD7FA2"/>
    <w:p w:rsidR="001F07DE" w:rsidRDefault="005065F0" w:rsidP="00DD7FA2">
      <w:pPr>
        <w:keepNext/>
      </w:pPr>
      <w:r w:rsidRPr="00163F08">
        <w:t>Protecting vulnerable children is everyone</w:t>
      </w:r>
      <w:r w:rsidR="00267D5F">
        <w:t>’</w:t>
      </w:r>
      <w:r w:rsidRPr="00163F08">
        <w:t xml:space="preserve">s responsibility. </w:t>
      </w:r>
      <w:r>
        <w:t xml:space="preserve">The </w:t>
      </w:r>
      <w:r w:rsidR="00323862" w:rsidRPr="00323862">
        <w:t>Vulnerable Children Act 2014</w:t>
      </w:r>
      <w:r>
        <w:t xml:space="preserve"> and the Vulnerable Children</w:t>
      </w:r>
      <w:r w:rsidR="00267D5F">
        <w:t>’</w:t>
      </w:r>
      <w:r>
        <w:t xml:space="preserve">s Action Plan support the safety and protection of all children. </w:t>
      </w:r>
      <w:r w:rsidRPr="00163F08">
        <w:t>Whether you</w:t>
      </w:r>
      <w:r w:rsidR="00267D5F">
        <w:t>’</w:t>
      </w:r>
      <w:r w:rsidRPr="00163F08">
        <w:t xml:space="preserve">re a family or whānau member, friend, neighbour, teacher, or workmate, there are things </w:t>
      </w:r>
      <w:r w:rsidRPr="00163F08">
        <w:rPr>
          <w:bCs/>
        </w:rPr>
        <w:t>you</w:t>
      </w:r>
      <w:r w:rsidRPr="00163F08">
        <w:t xml:space="preserve"> can do to protect children from abuse and neglect. </w:t>
      </w:r>
    </w:p>
    <w:p w:rsidR="00323862" w:rsidRPr="00263088" w:rsidRDefault="00352536" w:rsidP="00DD7FA2">
      <w:pPr>
        <w:keepNext/>
      </w:pPr>
      <w:hyperlink r:id="rId32" w:history="1">
        <w:r w:rsidR="00323862" w:rsidRPr="00263088">
          <w:rPr>
            <w:rStyle w:val="Hyperlink"/>
            <w:color w:val="auto"/>
          </w:rPr>
          <w:t>www.legislation.govt.nz/act/public/2014/0040/latest/DLM5501618.html</w:t>
        </w:r>
      </w:hyperlink>
      <w:r w:rsidR="00323862" w:rsidRPr="00263088">
        <w:t xml:space="preserve"> </w:t>
      </w:r>
    </w:p>
    <w:p w:rsidR="00DD7FA2" w:rsidRDefault="00DD7FA2" w:rsidP="00DD7FA2"/>
    <w:p w:rsidR="001F07DE" w:rsidRDefault="005065F0" w:rsidP="00DD7FA2">
      <w:r>
        <w:t>If you s</w:t>
      </w:r>
      <w:r w:rsidRPr="004646CC">
        <w:t xml:space="preserve">uspect a </w:t>
      </w:r>
      <w:r>
        <w:t xml:space="preserve">disabled person </w:t>
      </w:r>
      <w:r w:rsidRPr="004646CC">
        <w:t>is being abuse</w:t>
      </w:r>
      <w:r>
        <w:t>d</w:t>
      </w:r>
      <w:r w:rsidRPr="004646CC">
        <w:t xml:space="preserve">, </w:t>
      </w:r>
      <w:r>
        <w:t xml:space="preserve">first </w:t>
      </w:r>
      <w:r w:rsidRPr="004646CC">
        <w:t xml:space="preserve">raise </w:t>
      </w:r>
      <w:r>
        <w:t xml:space="preserve">the </w:t>
      </w:r>
      <w:r w:rsidRPr="00C034E1">
        <w:t xml:space="preserve">concerns with </w:t>
      </w:r>
      <w:r>
        <w:t xml:space="preserve">that person: he or she has the right to make a complaint and is </w:t>
      </w:r>
      <w:r w:rsidRPr="00C034E1">
        <w:t>the only one who understand</w:t>
      </w:r>
      <w:r>
        <w:t>s</w:t>
      </w:r>
      <w:r w:rsidRPr="00C034E1">
        <w:t xml:space="preserve"> the situation</w:t>
      </w:r>
      <w:r>
        <w:t>.</w:t>
      </w:r>
      <w:r w:rsidRPr="00C034E1">
        <w:t xml:space="preserve"> If </w:t>
      </w:r>
      <w:r>
        <w:t xml:space="preserve">after this discussion you remain concerned, see </w:t>
      </w:r>
      <w:r w:rsidR="00267D5F">
        <w:t>‘</w:t>
      </w:r>
      <w:hyperlink w:anchor="_Making_a_complaint" w:history="1">
        <w:r w:rsidRPr="009A2A45">
          <w:rPr>
            <w:rStyle w:val="Hyperlink"/>
            <w:color w:val="auto"/>
          </w:rPr>
          <w:t>Making a complaint or raising concerns</w:t>
        </w:r>
      </w:hyperlink>
      <w:r w:rsidR="00DD7FA2" w:rsidRPr="00DD7FA2">
        <w:t>’</w:t>
      </w:r>
      <w:r w:rsidR="00A65BA4">
        <w:t xml:space="preserve"> (page 35)</w:t>
      </w:r>
      <w:r>
        <w:t xml:space="preserve"> for more details on agencies and organisations that can help.</w:t>
      </w:r>
    </w:p>
    <w:p w:rsidR="00DD7FA2" w:rsidRDefault="00DD7FA2" w:rsidP="00DD7FA2"/>
    <w:p w:rsidR="00267D5F" w:rsidRDefault="005065F0" w:rsidP="00DD7FA2">
      <w:r>
        <w:t xml:space="preserve">Ensure that your own actions or inactions, and those of others in your organisation, do not </w:t>
      </w:r>
      <w:r w:rsidRPr="00EE72F3">
        <w:t xml:space="preserve">cause injury or harm to </w:t>
      </w:r>
      <w:r>
        <w:t>those participating.</w:t>
      </w:r>
    </w:p>
    <w:p w:rsidR="00DD7FA2" w:rsidRDefault="00DD7FA2" w:rsidP="00DD7FA2"/>
    <w:p w:rsidR="005C60AD" w:rsidRDefault="005C60AD" w:rsidP="005C60AD">
      <w:bookmarkStart w:id="76" w:name="_Undertaking_community_engagement"/>
      <w:bookmarkStart w:id="77" w:name="_Undertaking_an_accessible"/>
      <w:bookmarkStart w:id="78" w:name="_Toc442354553"/>
      <w:bookmarkEnd w:id="76"/>
      <w:bookmarkEnd w:id="77"/>
      <w:r>
        <w:br w:type="page"/>
      </w:r>
    </w:p>
    <w:p w:rsidR="001F07DE" w:rsidRDefault="005065F0" w:rsidP="005C60AD">
      <w:pPr>
        <w:pStyle w:val="Heading1"/>
      </w:pPr>
      <w:bookmarkStart w:id="79" w:name="_Toc444166670"/>
      <w:r w:rsidRPr="00797130">
        <w:lastRenderedPageBreak/>
        <w:t>Undertaking an accessible community engagement process</w:t>
      </w:r>
      <w:bookmarkEnd w:id="78"/>
      <w:bookmarkEnd w:id="79"/>
    </w:p>
    <w:p w:rsidR="001F07DE" w:rsidRDefault="005065F0" w:rsidP="005C60AD">
      <w:bookmarkStart w:id="80" w:name="_General_engagement"/>
      <w:bookmarkEnd w:id="80"/>
      <w:r>
        <w:t xml:space="preserve">In undertaking the engagement, the </w:t>
      </w:r>
      <w:r w:rsidRPr="008801FA">
        <w:t>following</w:t>
      </w:r>
      <w:r>
        <w:t xml:space="preserve"> guidelines may be useful.</w:t>
      </w:r>
    </w:p>
    <w:p w:rsidR="001F07DE" w:rsidRDefault="005065F0" w:rsidP="005C60AD">
      <w:pPr>
        <w:pStyle w:val="Bullet"/>
      </w:pPr>
      <w:r>
        <w:t>A</w:t>
      </w:r>
      <w:r w:rsidRPr="0078115B">
        <w:t xml:space="preserve">sk </w:t>
      </w:r>
      <w:r>
        <w:t xml:space="preserve">disabled people </w:t>
      </w:r>
      <w:r w:rsidRPr="0078115B">
        <w:t>about</w:t>
      </w:r>
      <w:r>
        <w:t xml:space="preserve"> the support they require.</w:t>
      </w:r>
      <w:r w:rsidRPr="0078115B">
        <w:t xml:space="preserve"> If </w:t>
      </w:r>
      <w:r>
        <w:t xml:space="preserve">you feel the </w:t>
      </w:r>
      <w:r w:rsidRPr="0078115B">
        <w:t>question may be sensitive, wait for an appropriate opportunity</w:t>
      </w:r>
      <w:r>
        <w:t xml:space="preserve"> to discuss it privately</w:t>
      </w:r>
      <w:r w:rsidRPr="0078115B">
        <w:t>.</w:t>
      </w:r>
    </w:p>
    <w:p w:rsidR="001F07DE" w:rsidRDefault="005065F0" w:rsidP="005C60AD">
      <w:pPr>
        <w:pStyle w:val="Bullet"/>
      </w:pPr>
      <w:r w:rsidRPr="00275890">
        <w:t xml:space="preserve">Some </w:t>
      </w:r>
      <w:r>
        <w:t>people with disabilities</w:t>
      </w:r>
      <w:r w:rsidRPr="00275890">
        <w:t xml:space="preserve"> will need slightly more time for an activity, or will require alternative forms of communication.</w:t>
      </w:r>
    </w:p>
    <w:p w:rsidR="001F07DE" w:rsidRDefault="005065F0" w:rsidP="005C60AD">
      <w:pPr>
        <w:pStyle w:val="Bullet"/>
      </w:pPr>
      <w:r>
        <w:t xml:space="preserve">You may need to conduct conversations at a slightly slower pace than you are used to. </w:t>
      </w:r>
      <w:r w:rsidRPr="00275890">
        <w:t>Allow people time to finish what they are saying.</w:t>
      </w:r>
    </w:p>
    <w:p w:rsidR="00267D5F" w:rsidRDefault="005065F0" w:rsidP="005C60AD">
      <w:pPr>
        <w:pStyle w:val="Bullet"/>
      </w:pPr>
      <w:r>
        <w:t xml:space="preserve">At the beginning of a meeting, facilitate a round of introductions; one important purpose of this is to help people who are </w:t>
      </w:r>
      <w:r w:rsidRPr="00F37BE0">
        <w:t xml:space="preserve">blind </w:t>
      </w:r>
      <w:r>
        <w:t>o</w:t>
      </w:r>
      <w:r w:rsidRPr="00F37BE0">
        <w:t>r those with low vision know who is in the room.</w:t>
      </w:r>
    </w:p>
    <w:p w:rsidR="00267D5F" w:rsidRDefault="005065F0" w:rsidP="005C60AD">
      <w:pPr>
        <w:pStyle w:val="Bullet"/>
      </w:pPr>
      <w:r w:rsidRPr="00F37BE0">
        <w:t>Make sure that only one person speaks at a time</w:t>
      </w:r>
      <w:r>
        <w:t>; this will make it easier for everyone including New Zealand Sign Language interpreters</w:t>
      </w:r>
      <w:r w:rsidRPr="00F37BE0">
        <w:t>. Ask people to raise their hands</w:t>
      </w:r>
      <w:r>
        <w:t xml:space="preserve"> if they wish to speak</w:t>
      </w:r>
      <w:r w:rsidRPr="00F37BE0">
        <w:t>, or otherw</w:t>
      </w:r>
      <w:r>
        <w:t>ise visually indicate the intention;</w:t>
      </w:r>
      <w:r w:rsidRPr="00F37BE0">
        <w:t xml:space="preserve"> this will give Deaf people </w:t>
      </w:r>
      <w:r>
        <w:t xml:space="preserve">an equal </w:t>
      </w:r>
      <w:r w:rsidRPr="00F37BE0">
        <w:t>opportunity to contribute.</w:t>
      </w:r>
    </w:p>
    <w:p w:rsidR="001F07DE" w:rsidRDefault="005065F0" w:rsidP="005C60AD">
      <w:pPr>
        <w:pStyle w:val="Bullet"/>
      </w:pPr>
      <w:r w:rsidRPr="00F37BE0">
        <w:t>Provide breaks</w:t>
      </w:r>
      <w:r>
        <w:t>. These</w:t>
      </w:r>
      <w:r w:rsidRPr="00F37BE0">
        <w:t xml:space="preserve"> may need to be slightly longer</w:t>
      </w:r>
      <w:r>
        <w:t xml:space="preserve"> than you are used to</w:t>
      </w:r>
      <w:r w:rsidRPr="00F37BE0">
        <w:t>.</w:t>
      </w:r>
      <w:r>
        <w:t xml:space="preserve"> Let people know that they are welcome to leave the room to meet their own needs and that they can return when they are ready. Also consider </w:t>
      </w:r>
      <w:r w:rsidRPr="00417582">
        <w:t>allow</w:t>
      </w:r>
      <w:r>
        <w:t>ing</w:t>
      </w:r>
      <w:r w:rsidRPr="00417582">
        <w:t xml:space="preserve"> time before and after the meeting for people to talk to each other. </w:t>
      </w:r>
      <w:r>
        <w:t xml:space="preserve">People may use this time </w:t>
      </w:r>
      <w:r w:rsidRPr="00417582">
        <w:t>as an informal opportunity to discuss the issue</w:t>
      </w:r>
      <w:r>
        <w:t>s,</w:t>
      </w:r>
      <w:r w:rsidRPr="00417582">
        <w:t xml:space="preserve"> </w:t>
      </w:r>
      <w:r>
        <w:t>to clarify their thoughts and to make community connections.</w:t>
      </w:r>
    </w:p>
    <w:p w:rsidR="001F07DE" w:rsidRDefault="005065F0" w:rsidP="005C60AD">
      <w:pPr>
        <w:pStyle w:val="Bullet"/>
      </w:pPr>
      <w:r w:rsidRPr="00F37BE0">
        <w:t>Make sure everyone knows where the toilets</w:t>
      </w:r>
      <w:r>
        <w:t xml:space="preserve"> and the accessible toilets</w:t>
      </w:r>
      <w:r w:rsidRPr="00F37BE0">
        <w:t xml:space="preserve"> </w:t>
      </w:r>
      <w:r>
        <w:t>are, keeping in mind that s</w:t>
      </w:r>
      <w:r w:rsidRPr="00F37BE0">
        <w:t>ome people may need spoken directions</w:t>
      </w:r>
      <w:r>
        <w:t>,</w:t>
      </w:r>
      <w:r w:rsidRPr="00F37BE0">
        <w:t xml:space="preserve"> or may require sighted guide assistance.</w:t>
      </w:r>
    </w:p>
    <w:p w:rsidR="001F07DE" w:rsidRDefault="005065F0" w:rsidP="005C60AD">
      <w:pPr>
        <w:pStyle w:val="Bullet"/>
      </w:pPr>
      <w:r>
        <w:t>P</w:t>
      </w:r>
      <w:r w:rsidRPr="00F37BE0">
        <w:t>rovid</w:t>
      </w:r>
      <w:r>
        <w:t>e</w:t>
      </w:r>
      <w:r w:rsidRPr="00F37BE0">
        <w:t xml:space="preserve"> food</w:t>
      </w:r>
      <w:r>
        <w:t xml:space="preserve"> if necessary.</w:t>
      </w:r>
      <w:r w:rsidRPr="00F37BE0">
        <w:t xml:space="preserve"> </w:t>
      </w:r>
      <w:r>
        <w:t>F</w:t>
      </w:r>
      <w:r w:rsidRPr="00F37BE0">
        <w:t xml:space="preserve">inger food </w:t>
      </w:r>
      <w:r>
        <w:t xml:space="preserve">may be </w:t>
      </w:r>
      <w:r w:rsidRPr="00F37BE0">
        <w:t>easiest.</w:t>
      </w:r>
    </w:p>
    <w:p w:rsidR="001F07DE" w:rsidRDefault="005065F0" w:rsidP="005C60AD">
      <w:pPr>
        <w:pStyle w:val="Dash"/>
      </w:pPr>
      <w:r w:rsidRPr="0078115B">
        <w:t xml:space="preserve">Make sure </w:t>
      </w:r>
      <w:r>
        <w:t>the food is accessible to everyone, and that</w:t>
      </w:r>
      <w:r w:rsidRPr="0078115B">
        <w:t xml:space="preserve"> assistance</w:t>
      </w:r>
      <w:r>
        <w:t xml:space="preserve"> is available if necessary. Think about the placement of food in the room; for example, keep in mind people who use a wheelchair.</w:t>
      </w:r>
    </w:p>
    <w:p w:rsidR="001F07DE" w:rsidRDefault="005065F0" w:rsidP="005C60AD">
      <w:pPr>
        <w:pStyle w:val="Dash"/>
      </w:pPr>
      <w:r>
        <w:t xml:space="preserve">Supply </w:t>
      </w:r>
      <w:r w:rsidRPr="007957B7">
        <w:t>plenty of napkins and a range of cups</w:t>
      </w:r>
      <w:r>
        <w:t>,</w:t>
      </w:r>
      <w:r w:rsidRPr="007957B7">
        <w:t xml:space="preserve"> including mugs with</w:t>
      </w:r>
      <w:r w:rsidRPr="0078115B">
        <w:t xml:space="preserve"> handles.</w:t>
      </w:r>
      <w:r>
        <w:t xml:space="preserve"> Some people may require straws; although some who require straws will bring their own.</w:t>
      </w:r>
    </w:p>
    <w:p w:rsidR="00267D5F" w:rsidRDefault="005065F0" w:rsidP="005C60AD">
      <w:pPr>
        <w:pStyle w:val="Bullet"/>
      </w:pPr>
      <w:r w:rsidRPr="0078115B">
        <w:t xml:space="preserve">Do not interact with guide or assistance dogs while they are working – </w:t>
      </w:r>
      <w:r>
        <w:t>even by making eye contact. Never attempt to feed an assistance dog.</w:t>
      </w:r>
    </w:p>
    <w:p w:rsidR="001F07DE" w:rsidRDefault="005065F0" w:rsidP="005C60AD">
      <w:pPr>
        <w:pStyle w:val="Bullet"/>
      </w:pPr>
      <w:bookmarkStart w:id="81" w:name="_General_tips_on"/>
      <w:bookmarkEnd w:id="81"/>
      <w:r w:rsidRPr="00417582">
        <w:t>Speak louder only if someone requests it.</w:t>
      </w:r>
      <w:r>
        <w:t xml:space="preserve"> Respectfully repeat what has been said if someone asks you to.</w:t>
      </w:r>
    </w:p>
    <w:p w:rsidR="005C60AD" w:rsidRPr="005C60AD" w:rsidRDefault="005065F0" w:rsidP="005C60AD">
      <w:pPr>
        <w:pStyle w:val="Bullet"/>
        <w:rPr>
          <w:lang w:val="en"/>
        </w:rPr>
      </w:pPr>
      <w:r w:rsidRPr="00417582">
        <w:t xml:space="preserve">When </w:t>
      </w:r>
      <w:r>
        <w:t xml:space="preserve">you are </w:t>
      </w:r>
      <w:r w:rsidRPr="00417582">
        <w:t xml:space="preserve">communicating directly with </w:t>
      </w:r>
      <w:r>
        <w:t>someone</w:t>
      </w:r>
      <w:r w:rsidRPr="00417582">
        <w:t>, make eye contact</w:t>
      </w:r>
      <w:r>
        <w:t xml:space="preserve"> with that person, rather than with their </w:t>
      </w:r>
      <w:r w:rsidRPr="00417582">
        <w:t xml:space="preserve">interpreter or assistant. </w:t>
      </w:r>
      <w:r>
        <w:t xml:space="preserve">Some people may come to a meeting with an assistant whose role it is to </w:t>
      </w:r>
      <w:r w:rsidRPr="006413DB">
        <w:t xml:space="preserve">translate complex information to </w:t>
      </w:r>
      <w:r>
        <w:t>aid</w:t>
      </w:r>
      <w:r w:rsidRPr="006413DB">
        <w:t xml:space="preserve"> </w:t>
      </w:r>
      <w:r>
        <w:t>the person</w:t>
      </w:r>
      <w:r w:rsidR="00267D5F">
        <w:t>’</w:t>
      </w:r>
      <w:r>
        <w:t>s understanding. The assistant</w:t>
      </w:r>
      <w:r w:rsidR="00267D5F">
        <w:t>’</w:t>
      </w:r>
      <w:r>
        <w:t xml:space="preserve">s </w:t>
      </w:r>
      <w:r w:rsidRPr="006413DB">
        <w:t>role is to enh</w:t>
      </w:r>
      <w:r>
        <w:t>ance the person</w:t>
      </w:r>
      <w:r w:rsidR="00267D5F">
        <w:t>’</w:t>
      </w:r>
      <w:r>
        <w:t xml:space="preserve">s participation and </w:t>
      </w:r>
      <w:r w:rsidRPr="006413DB">
        <w:t>understanding</w:t>
      </w:r>
      <w:r>
        <w:t xml:space="preserve">, and to foster </w:t>
      </w:r>
      <w:r w:rsidRPr="006413DB">
        <w:t>opportunities</w:t>
      </w:r>
      <w:r>
        <w:t xml:space="preserve"> for the person</w:t>
      </w:r>
      <w:r w:rsidRPr="006413DB">
        <w:t xml:space="preserve"> to contribute to</w:t>
      </w:r>
      <w:r>
        <w:t xml:space="preserve"> discussion</w:t>
      </w:r>
      <w:r w:rsidRPr="006413DB">
        <w:t>.</w:t>
      </w:r>
      <w:bookmarkStart w:id="82" w:name="_Communication_considerations"/>
      <w:bookmarkStart w:id="83" w:name="_Cultural_considerations"/>
      <w:bookmarkEnd w:id="82"/>
      <w:bookmarkEnd w:id="83"/>
    </w:p>
    <w:p w:rsidR="005C60AD" w:rsidRPr="005C60AD" w:rsidRDefault="005C60AD" w:rsidP="005C60AD">
      <w:pPr>
        <w:rPr>
          <w:lang w:val="en"/>
        </w:rPr>
      </w:pPr>
    </w:p>
    <w:p w:rsidR="001F07DE" w:rsidRDefault="005065F0" w:rsidP="005C60AD">
      <w:pPr>
        <w:pStyle w:val="Heading2"/>
      </w:pPr>
      <w:bookmarkStart w:id="84" w:name="_Appendix_1_–"/>
      <w:bookmarkStart w:id="85" w:name="_Appendix_2_–_2"/>
      <w:bookmarkStart w:id="86" w:name="_Appendix_3_–"/>
      <w:bookmarkStart w:id="87" w:name="_Toc404864987"/>
      <w:bookmarkStart w:id="88" w:name="_Toc416691393"/>
      <w:bookmarkStart w:id="89" w:name="_Toc442354554"/>
      <w:bookmarkStart w:id="90" w:name="_Toc444166671"/>
      <w:bookmarkEnd w:id="84"/>
      <w:bookmarkEnd w:id="85"/>
      <w:bookmarkEnd w:id="86"/>
      <w:r w:rsidRPr="000869F7">
        <w:lastRenderedPageBreak/>
        <w:t>Engagement checklist</w:t>
      </w:r>
      <w:bookmarkEnd w:id="87"/>
      <w:bookmarkEnd w:id="88"/>
      <w:bookmarkEnd w:id="89"/>
      <w:bookmarkEnd w:id="90"/>
    </w:p>
    <w:p w:rsidR="001F07DE" w:rsidRDefault="005065F0" w:rsidP="005C60AD">
      <w:pPr>
        <w:pStyle w:val="Heading3"/>
      </w:pPr>
      <w:bookmarkStart w:id="91" w:name="_Toc404864988"/>
      <w:bookmarkStart w:id="92" w:name="_Toc404865200"/>
      <w:bookmarkStart w:id="93" w:name="_Toc404865423"/>
      <w:bookmarkStart w:id="94" w:name="_Toc404865484"/>
      <w:bookmarkStart w:id="95" w:name="_Toc404866239"/>
      <w:bookmarkStart w:id="96" w:name="_Toc404867057"/>
      <w:bookmarkStart w:id="97" w:name="_Toc404927702"/>
      <w:bookmarkStart w:id="98" w:name="_Toc406753614"/>
      <w:bookmarkStart w:id="99" w:name="_Toc407006522"/>
      <w:bookmarkStart w:id="100" w:name="_Toc407006663"/>
      <w:r w:rsidRPr="0063167D">
        <w:t>Purpose</w:t>
      </w:r>
      <w:bookmarkEnd w:id="91"/>
      <w:bookmarkEnd w:id="92"/>
      <w:bookmarkEnd w:id="93"/>
      <w:bookmarkEnd w:id="94"/>
      <w:bookmarkEnd w:id="95"/>
      <w:bookmarkEnd w:id="96"/>
      <w:bookmarkEnd w:id="97"/>
      <w:bookmarkEnd w:id="98"/>
      <w:bookmarkEnd w:id="99"/>
      <w:bookmarkEnd w:id="100"/>
    </w:p>
    <w:p w:rsidR="00267D5F" w:rsidRDefault="005065F0" w:rsidP="005C60AD">
      <w:pPr>
        <w:pStyle w:val="Bullet"/>
      </w:pPr>
      <w:r w:rsidRPr="00C65B1F">
        <w:t xml:space="preserve">What is the purpose </w:t>
      </w:r>
      <w:r>
        <w:t>of the</w:t>
      </w:r>
      <w:r w:rsidRPr="00C65B1F">
        <w:t xml:space="preserve"> engagement?</w:t>
      </w:r>
    </w:p>
    <w:p w:rsidR="001F07DE" w:rsidRDefault="005065F0" w:rsidP="005C60AD">
      <w:pPr>
        <w:pStyle w:val="Bullet"/>
      </w:pPr>
      <w:r>
        <w:t>What will be gained from the engagement process?</w:t>
      </w:r>
    </w:p>
    <w:p w:rsidR="001F07DE" w:rsidRDefault="005065F0" w:rsidP="005C60AD">
      <w:pPr>
        <w:pStyle w:val="Bullet"/>
      </w:pPr>
      <w:r w:rsidRPr="00C65B1F">
        <w:t xml:space="preserve">What </w:t>
      </w:r>
      <w:r>
        <w:t>questions/</w:t>
      </w:r>
      <w:r w:rsidRPr="00C65B1F">
        <w:t xml:space="preserve">issues </w:t>
      </w:r>
      <w:r>
        <w:t>will the engagement process</w:t>
      </w:r>
      <w:r w:rsidRPr="00C65B1F">
        <w:t xml:space="preserve"> cover?</w:t>
      </w:r>
    </w:p>
    <w:p w:rsidR="001F07DE" w:rsidRDefault="005065F0" w:rsidP="005C60AD">
      <w:pPr>
        <w:pStyle w:val="Bullet"/>
      </w:pPr>
      <w:r w:rsidRPr="00C65B1F">
        <w:t>Has engagement occurred previously on these issues?</w:t>
      </w:r>
      <w:r>
        <w:t xml:space="preserve"> If so, consider feedback from that engagement so as to avoid an unnecessary and repetitive process. Similarly, have other organisations undertaken engagement that would be useful to you?</w:t>
      </w:r>
    </w:p>
    <w:p w:rsidR="005C60AD" w:rsidRDefault="005C60AD" w:rsidP="005C60AD"/>
    <w:p w:rsidR="00267D5F" w:rsidRDefault="005065F0" w:rsidP="005C60AD">
      <w:pPr>
        <w:pStyle w:val="Heading3"/>
      </w:pPr>
      <w:bookmarkStart w:id="101" w:name="_Toc404864989"/>
      <w:bookmarkStart w:id="102" w:name="_Toc404865201"/>
      <w:bookmarkStart w:id="103" w:name="_Toc404865424"/>
      <w:bookmarkStart w:id="104" w:name="_Toc404865485"/>
      <w:bookmarkStart w:id="105" w:name="_Toc404866240"/>
      <w:bookmarkStart w:id="106" w:name="_Toc404867058"/>
      <w:bookmarkStart w:id="107" w:name="_Toc404927703"/>
      <w:bookmarkStart w:id="108" w:name="_Toc406753615"/>
      <w:bookmarkStart w:id="109" w:name="_Toc407006523"/>
      <w:bookmarkStart w:id="110" w:name="_Toc407006664"/>
      <w:r w:rsidRPr="0063167D">
        <w:t>Who are you engaging?</w:t>
      </w:r>
      <w:bookmarkEnd w:id="101"/>
      <w:bookmarkEnd w:id="102"/>
      <w:bookmarkEnd w:id="103"/>
      <w:bookmarkEnd w:id="104"/>
      <w:bookmarkEnd w:id="105"/>
      <w:bookmarkEnd w:id="106"/>
      <w:bookmarkEnd w:id="107"/>
      <w:bookmarkEnd w:id="108"/>
      <w:bookmarkEnd w:id="109"/>
      <w:bookmarkEnd w:id="110"/>
    </w:p>
    <w:p w:rsidR="001F07DE" w:rsidRDefault="005065F0" w:rsidP="005C60AD">
      <w:pPr>
        <w:pStyle w:val="Bullet"/>
      </w:pPr>
      <w:r>
        <w:t>Which</w:t>
      </w:r>
      <w:r w:rsidRPr="00C65B1F">
        <w:t xml:space="preserve"> </w:t>
      </w:r>
      <w:r>
        <w:t xml:space="preserve">individuals and </w:t>
      </w:r>
      <w:r w:rsidRPr="00C65B1F">
        <w:t>groups should contribute to the issues and decisions?</w:t>
      </w:r>
    </w:p>
    <w:p w:rsidR="001F07DE" w:rsidRDefault="005065F0" w:rsidP="005C60AD">
      <w:pPr>
        <w:pStyle w:val="Bullet"/>
      </w:pPr>
      <w:r w:rsidRPr="00C65B1F">
        <w:t>Who is affected by the decisions?</w:t>
      </w:r>
    </w:p>
    <w:p w:rsidR="001F07DE" w:rsidRDefault="005065F0" w:rsidP="005C60AD">
      <w:pPr>
        <w:pStyle w:val="Bullet"/>
      </w:pPr>
      <w:r w:rsidRPr="00C65B1F">
        <w:t xml:space="preserve">Have </w:t>
      </w:r>
      <w:r>
        <w:t>you considered a</w:t>
      </w:r>
      <w:r w:rsidRPr="00C65B1F">
        <w:t xml:space="preserve">ll </w:t>
      </w:r>
      <w:r>
        <w:t>groups (including people with disabilities, d</w:t>
      </w:r>
      <w:r w:rsidRPr="00C65B1F">
        <w:t xml:space="preserve">isabled </w:t>
      </w:r>
      <w:r>
        <w:t>p</w:t>
      </w:r>
      <w:r w:rsidRPr="00C65B1F">
        <w:t>eople</w:t>
      </w:r>
      <w:r w:rsidR="00267D5F">
        <w:t>’</w:t>
      </w:r>
      <w:r w:rsidRPr="00C65B1F">
        <w:t xml:space="preserve">s </w:t>
      </w:r>
      <w:r>
        <w:t>o</w:t>
      </w:r>
      <w:r w:rsidRPr="00C65B1F">
        <w:t>rganisations</w:t>
      </w:r>
      <w:r>
        <w:t>, a</w:t>
      </w:r>
      <w:r w:rsidRPr="00C65B1F">
        <w:t xml:space="preserve">dvocacy </w:t>
      </w:r>
      <w:r>
        <w:t>g</w:t>
      </w:r>
      <w:r w:rsidRPr="00C65B1F">
        <w:t>roups</w:t>
      </w:r>
      <w:r>
        <w:t>, carers, whānau</w:t>
      </w:r>
      <w:r w:rsidRPr="00C65B1F">
        <w:t xml:space="preserve"> and associated support groups</w:t>
      </w:r>
      <w:r>
        <w:t>)?</w:t>
      </w:r>
    </w:p>
    <w:p w:rsidR="001F07DE" w:rsidRDefault="005065F0" w:rsidP="005C60AD">
      <w:pPr>
        <w:pStyle w:val="Dash"/>
      </w:pPr>
      <w:r w:rsidRPr="00A4312E">
        <w:t xml:space="preserve">See </w:t>
      </w:r>
      <w:r w:rsidR="00267D5F">
        <w:t>‘</w:t>
      </w:r>
      <w:hyperlink w:anchor="_Who_to_engage" w:history="1">
        <w:r w:rsidRPr="009A2A45">
          <w:rPr>
            <w:rStyle w:val="Hyperlink"/>
            <w:color w:val="auto"/>
          </w:rPr>
          <w:t>Who to engage with</w:t>
        </w:r>
      </w:hyperlink>
      <w:r w:rsidR="005C60AD">
        <w:t>’</w:t>
      </w:r>
      <w:r w:rsidR="00385DAE">
        <w:t xml:space="preserve"> (page 4)</w:t>
      </w:r>
      <w:r w:rsidRPr="00A4312E">
        <w:rPr>
          <w:color w:val="7030A0"/>
        </w:rPr>
        <w:t xml:space="preserve"> </w:t>
      </w:r>
      <w:r w:rsidRPr="00A4312E">
        <w:t>for more information on stakeholder groups and the range</w:t>
      </w:r>
      <w:r w:rsidRPr="00C65B1F">
        <w:t xml:space="preserve"> of impairments within the disability community.</w:t>
      </w:r>
    </w:p>
    <w:p w:rsidR="001F07DE" w:rsidRDefault="005065F0" w:rsidP="005C60AD">
      <w:pPr>
        <w:pStyle w:val="Dash"/>
      </w:pPr>
      <w:r>
        <w:t xml:space="preserve">See </w:t>
      </w:r>
      <w:r w:rsidR="00267D5F">
        <w:t>‘</w:t>
      </w:r>
      <w:hyperlink w:anchor="_Cultural_considerations_1" w:history="1">
        <w:r w:rsidRPr="009A2A45">
          <w:rPr>
            <w:rStyle w:val="Hyperlink"/>
            <w:color w:val="auto"/>
          </w:rPr>
          <w:t>Cultural considerations</w:t>
        </w:r>
        <w:r w:rsidR="00267D5F" w:rsidRPr="005C60AD">
          <w:t>’</w:t>
        </w:r>
        <w:r w:rsidRPr="005C60AD">
          <w:t xml:space="preserve"> </w:t>
        </w:r>
      </w:hyperlink>
      <w:r w:rsidR="00385DAE">
        <w:t>(page 6)</w:t>
      </w:r>
      <w:r w:rsidR="00CD12C9">
        <w:t xml:space="preserve"> </w:t>
      </w:r>
      <w:r w:rsidRPr="00A4312E">
        <w:t xml:space="preserve">for information on protocols and other customs </w:t>
      </w:r>
      <w:r>
        <w:t>to consider when planning the engagement.</w:t>
      </w:r>
    </w:p>
    <w:p w:rsidR="005C60AD" w:rsidRDefault="005C60AD" w:rsidP="005C60AD">
      <w:bookmarkStart w:id="111" w:name="_Toc406753616"/>
      <w:bookmarkStart w:id="112" w:name="_Toc407006524"/>
      <w:bookmarkStart w:id="113" w:name="_Toc407006665"/>
      <w:bookmarkStart w:id="114" w:name="_Toc404864990"/>
      <w:bookmarkStart w:id="115" w:name="_Toc404865202"/>
      <w:bookmarkStart w:id="116" w:name="_Toc404865425"/>
      <w:bookmarkStart w:id="117" w:name="_Toc404865486"/>
      <w:bookmarkStart w:id="118" w:name="_Toc404866241"/>
      <w:bookmarkStart w:id="119" w:name="_Toc404867059"/>
      <w:bookmarkStart w:id="120" w:name="_Toc404927704"/>
    </w:p>
    <w:p w:rsidR="001F07DE" w:rsidRDefault="005065F0" w:rsidP="005C60AD">
      <w:r w:rsidRPr="00FE0855">
        <w:t>For information on working</w:t>
      </w:r>
      <w:r>
        <w:t xml:space="preserve"> with people with particular impairments, see:</w:t>
      </w:r>
    </w:p>
    <w:p w:rsidR="001F07DE" w:rsidRPr="009A2A45" w:rsidRDefault="00352536" w:rsidP="005C60AD">
      <w:pPr>
        <w:pStyle w:val="Bullet"/>
      </w:pPr>
      <w:hyperlink w:anchor="_Engaging_with_people_1" w:history="1">
        <w:r w:rsidR="005065F0" w:rsidRPr="009A2A45">
          <w:rPr>
            <w:rStyle w:val="Hyperlink"/>
            <w:color w:val="auto"/>
          </w:rPr>
          <w:t>Engaging with people who are blind or vision impaired</w:t>
        </w:r>
      </w:hyperlink>
      <w:r w:rsidR="00385DAE" w:rsidRPr="009A2A45">
        <w:rPr>
          <w:rStyle w:val="Hyperlink"/>
          <w:color w:val="auto"/>
        </w:rPr>
        <w:t xml:space="preserve"> (page 23)</w:t>
      </w:r>
    </w:p>
    <w:p w:rsidR="001F07DE" w:rsidRPr="009A2A45" w:rsidRDefault="00352536" w:rsidP="005C60AD">
      <w:pPr>
        <w:pStyle w:val="Bullet"/>
      </w:pPr>
      <w:hyperlink w:anchor="_Appendix_10_–_1" w:history="1">
        <w:r w:rsidR="005065F0" w:rsidRPr="009A2A45">
          <w:rPr>
            <w:rStyle w:val="Hyperlink"/>
            <w:color w:val="auto"/>
          </w:rPr>
          <w:t>Engaging with people with hearing loss, who are hard of hearing or who are Deaf</w:t>
        </w:r>
      </w:hyperlink>
      <w:r w:rsidR="00385DAE" w:rsidRPr="009A2A45">
        <w:rPr>
          <w:rStyle w:val="Hyperlink"/>
          <w:color w:val="auto"/>
        </w:rPr>
        <w:t xml:space="preserve"> (page 26)</w:t>
      </w:r>
    </w:p>
    <w:p w:rsidR="001F07DE" w:rsidRPr="009A2A45" w:rsidRDefault="00352536" w:rsidP="005C60AD">
      <w:pPr>
        <w:pStyle w:val="Bullet"/>
      </w:pPr>
      <w:hyperlink w:anchor="_Appendix_11_–" w:history="1">
        <w:r w:rsidR="005065F0" w:rsidRPr="009A2A45">
          <w:rPr>
            <w:rStyle w:val="Hyperlink"/>
            <w:color w:val="auto"/>
          </w:rPr>
          <w:t>Engaging with people with complex communication needs</w:t>
        </w:r>
      </w:hyperlink>
      <w:r w:rsidR="00F63D19" w:rsidRPr="009A2A45">
        <w:rPr>
          <w:rStyle w:val="Hyperlink"/>
          <w:color w:val="auto"/>
        </w:rPr>
        <w:t xml:space="preserve"> (page 28)</w:t>
      </w:r>
    </w:p>
    <w:p w:rsidR="001F07DE" w:rsidRPr="009A2A45" w:rsidRDefault="00352536" w:rsidP="005C60AD">
      <w:pPr>
        <w:pStyle w:val="Bullet"/>
      </w:pPr>
      <w:hyperlink w:anchor="_Appendix_12_–" w:history="1">
        <w:r w:rsidR="005065F0" w:rsidRPr="009A2A45">
          <w:rPr>
            <w:rStyle w:val="Hyperlink"/>
            <w:color w:val="auto"/>
          </w:rPr>
          <w:t>Engaging with people with learning/intellectual disabilities</w:t>
        </w:r>
      </w:hyperlink>
      <w:r w:rsidR="00933936" w:rsidRPr="009A2A45">
        <w:rPr>
          <w:rStyle w:val="Hyperlink"/>
          <w:color w:val="auto"/>
        </w:rPr>
        <w:t xml:space="preserve"> (</w:t>
      </w:r>
      <w:r w:rsidR="0025377E" w:rsidRPr="009A2A45">
        <w:rPr>
          <w:rStyle w:val="Hyperlink"/>
          <w:color w:val="auto"/>
        </w:rPr>
        <w:t>page 30</w:t>
      </w:r>
      <w:r w:rsidR="00933936" w:rsidRPr="009A2A45">
        <w:rPr>
          <w:rStyle w:val="Hyperlink"/>
          <w:color w:val="auto"/>
        </w:rPr>
        <w:t>)</w:t>
      </w:r>
    </w:p>
    <w:p w:rsidR="001F07DE" w:rsidRPr="005C60AD" w:rsidRDefault="00352536" w:rsidP="005C60AD">
      <w:pPr>
        <w:pStyle w:val="Bullet"/>
      </w:pPr>
      <w:hyperlink w:anchor="_Appendix_13_–" w:history="1">
        <w:r w:rsidR="005065F0" w:rsidRPr="009A2A45">
          <w:rPr>
            <w:rStyle w:val="Hyperlink"/>
            <w:color w:val="auto"/>
          </w:rPr>
          <w:t>Engaging with people with autism spectrum disorder</w:t>
        </w:r>
        <w:r w:rsidR="00384BD3" w:rsidRPr="009A2A45">
          <w:rPr>
            <w:rStyle w:val="Hyperlink"/>
            <w:color w:val="auto"/>
          </w:rPr>
          <w:t xml:space="preserve"> (page 32)</w:t>
        </w:r>
        <w:r w:rsidR="005065F0" w:rsidRPr="009A2A45">
          <w:rPr>
            <w:rStyle w:val="Hyperlink"/>
            <w:color w:val="auto"/>
          </w:rPr>
          <w:t>.</w:t>
        </w:r>
      </w:hyperlink>
    </w:p>
    <w:p w:rsidR="005C60AD" w:rsidRDefault="005C60AD" w:rsidP="005C60AD"/>
    <w:p w:rsidR="001F07DE" w:rsidRDefault="005065F0" w:rsidP="005C60AD">
      <w:pPr>
        <w:pStyle w:val="Heading3"/>
      </w:pPr>
      <w:r w:rsidRPr="0063167D">
        <w:t>How will the engagement process work?</w:t>
      </w:r>
      <w:bookmarkEnd w:id="111"/>
      <w:bookmarkEnd w:id="112"/>
      <w:bookmarkEnd w:id="113"/>
    </w:p>
    <w:p w:rsidR="001F07DE" w:rsidRDefault="005065F0" w:rsidP="005C60AD">
      <w:r w:rsidRPr="00A4312E">
        <w:t xml:space="preserve">What </w:t>
      </w:r>
      <w:r w:rsidRPr="009D2A0F">
        <w:t>type</w:t>
      </w:r>
      <w:r w:rsidRPr="00A4312E">
        <w:t xml:space="preserve"> of engagement </w:t>
      </w:r>
      <w:r>
        <w:t xml:space="preserve">will you undertake? See </w:t>
      </w:r>
      <w:r w:rsidR="00267D5F">
        <w:t>‘</w:t>
      </w:r>
      <w:hyperlink w:anchor="_Types_of_community" w:history="1">
        <w:r w:rsidRPr="009A2A45">
          <w:t>Types of engagement</w:t>
        </w:r>
      </w:hyperlink>
      <w:r w:rsidR="005C60AD">
        <w:t>’</w:t>
      </w:r>
      <w:r w:rsidR="00385DAE">
        <w:t xml:space="preserve"> (page 3)</w:t>
      </w:r>
      <w:r w:rsidR="005C60AD">
        <w:t>.</w:t>
      </w:r>
    </w:p>
    <w:p w:rsidR="005C60AD" w:rsidRDefault="005C60AD" w:rsidP="005C60AD"/>
    <w:p w:rsidR="00267D5F" w:rsidRDefault="005065F0" w:rsidP="005C60AD">
      <w:pPr>
        <w:pStyle w:val="Heading3"/>
      </w:pPr>
      <w:bookmarkStart w:id="121" w:name="_Toc406753617"/>
      <w:bookmarkStart w:id="122" w:name="_Toc407006525"/>
      <w:bookmarkStart w:id="123" w:name="_Toc407006666"/>
      <w:r w:rsidRPr="0063167D">
        <w:t>Communication</w:t>
      </w:r>
      <w:bookmarkEnd w:id="121"/>
      <w:bookmarkEnd w:id="122"/>
      <w:bookmarkEnd w:id="123"/>
    </w:p>
    <w:p w:rsidR="001F07DE" w:rsidRDefault="005065F0" w:rsidP="005C60AD">
      <w:pPr>
        <w:pStyle w:val="Bullet"/>
      </w:pPr>
      <w:r>
        <w:t xml:space="preserve">Is it clear </w:t>
      </w:r>
      <w:r w:rsidRPr="00A2640E">
        <w:t>who is being consulted, about what, when and for what purpose</w:t>
      </w:r>
      <w:r>
        <w:t>?</w:t>
      </w:r>
    </w:p>
    <w:p w:rsidR="001F07DE" w:rsidRDefault="005065F0" w:rsidP="005C60AD">
      <w:pPr>
        <w:pStyle w:val="Bullet"/>
      </w:pPr>
      <w:r>
        <w:t xml:space="preserve">Is the information as </w:t>
      </w:r>
      <w:r w:rsidRPr="00A2640E">
        <w:t xml:space="preserve">clear, </w:t>
      </w:r>
      <w:r w:rsidRPr="003E732D">
        <w:t>simple</w:t>
      </w:r>
      <w:r w:rsidRPr="00A2640E">
        <w:t xml:space="preserve"> and concise as possible</w:t>
      </w:r>
      <w:r>
        <w:t>?</w:t>
      </w:r>
    </w:p>
    <w:p w:rsidR="001F07DE" w:rsidRDefault="005065F0" w:rsidP="005C60AD">
      <w:pPr>
        <w:pStyle w:val="Bullet"/>
      </w:pPr>
      <w:r w:rsidRPr="00A2640E">
        <w:t xml:space="preserve">Will </w:t>
      </w:r>
      <w:r>
        <w:t xml:space="preserve">the </w:t>
      </w:r>
      <w:r w:rsidRPr="00A2640E">
        <w:t xml:space="preserve">engagement </w:t>
      </w:r>
      <w:r>
        <w:t xml:space="preserve">process </w:t>
      </w:r>
      <w:r w:rsidRPr="003E732D">
        <w:t>generate</w:t>
      </w:r>
      <w:r w:rsidRPr="00A2640E">
        <w:t xml:space="preserve"> interest from the media? </w:t>
      </w:r>
      <w:r>
        <w:t>C</w:t>
      </w:r>
      <w:r w:rsidRPr="00097A3D">
        <w:t>onsider</w:t>
      </w:r>
      <w:r w:rsidRPr="00A2640E">
        <w:t xml:space="preserve"> developing a communications plan, key messages and/or media statements.</w:t>
      </w:r>
    </w:p>
    <w:p w:rsidR="00267D5F" w:rsidRDefault="005065F0" w:rsidP="005C60AD">
      <w:pPr>
        <w:pStyle w:val="Bullet"/>
      </w:pPr>
      <w:r>
        <w:t xml:space="preserve">See </w:t>
      </w:r>
      <w:r w:rsidRPr="00A2640E">
        <w:t xml:space="preserve">the accessibility section below to ensure </w:t>
      </w:r>
      <w:r>
        <w:t xml:space="preserve">your </w:t>
      </w:r>
      <w:r w:rsidRPr="00A2640E">
        <w:t>communications are suitable.</w:t>
      </w:r>
    </w:p>
    <w:p w:rsidR="001F07DE" w:rsidRDefault="001F07DE" w:rsidP="005C60AD">
      <w:bookmarkStart w:id="124" w:name="_Toc406753618"/>
      <w:bookmarkStart w:id="125" w:name="_Toc407006526"/>
      <w:bookmarkStart w:id="126" w:name="_Toc407006667"/>
    </w:p>
    <w:p w:rsidR="001F07DE" w:rsidRDefault="005065F0" w:rsidP="005C60AD">
      <w:pPr>
        <w:pStyle w:val="Heading3"/>
      </w:pPr>
      <w:r w:rsidRPr="0063167D">
        <w:lastRenderedPageBreak/>
        <w:t>Accessibility</w:t>
      </w:r>
      <w:bookmarkEnd w:id="114"/>
      <w:bookmarkEnd w:id="115"/>
      <w:bookmarkEnd w:id="116"/>
      <w:bookmarkEnd w:id="117"/>
      <w:bookmarkEnd w:id="118"/>
      <w:bookmarkEnd w:id="119"/>
      <w:bookmarkEnd w:id="120"/>
      <w:bookmarkEnd w:id="124"/>
      <w:bookmarkEnd w:id="125"/>
      <w:bookmarkEnd w:id="126"/>
    </w:p>
    <w:p w:rsidR="001F07DE" w:rsidRDefault="005065F0" w:rsidP="005C60AD">
      <w:pPr>
        <w:pStyle w:val="Bullet"/>
        <w:keepNext/>
      </w:pPr>
      <w:r w:rsidRPr="00A4312E">
        <w:t xml:space="preserve">Have </w:t>
      </w:r>
      <w:r>
        <w:t>you considered the need</w:t>
      </w:r>
      <w:r w:rsidRPr="00A4312E">
        <w:t xml:space="preserve">s of </w:t>
      </w:r>
      <w:r>
        <w:t>all participants?</w:t>
      </w:r>
    </w:p>
    <w:p w:rsidR="001F07DE" w:rsidRDefault="005065F0" w:rsidP="005C60AD">
      <w:pPr>
        <w:pStyle w:val="Bullet"/>
        <w:keepNext/>
      </w:pPr>
      <w:r>
        <w:t>Will you use images</w:t>
      </w:r>
      <w:r w:rsidRPr="00A4312E">
        <w:t>, diagrams</w:t>
      </w:r>
      <w:r>
        <w:t>, graphs or tables</w:t>
      </w:r>
      <w:r w:rsidRPr="00A4312E">
        <w:t xml:space="preserve"> </w:t>
      </w:r>
      <w:r>
        <w:t>in the engagement materials?</w:t>
      </w:r>
      <w:r w:rsidR="005C60AD">
        <w:br/>
      </w:r>
      <w:r w:rsidRPr="00A4312E">
        <w:t xml:space="preserve">See </w:t>
      </w:r>
      <w:r w:rsidR="00267D5F">
        <w:t>‘</w:t>
      </w:r>
      <w:hyperlink w:anchor="_Using_images,_diagrams," w:history="1">
        <w:r w:rsidRPr="00FA7CCF">
          <w:rPr>
            <w:rStyle w:val="Hyperlink"/>
            <w:color w:val="auto"/>
          </w:rPr>
          <w:t>Using images, diagrams, graphs and tables accessibly</w:t>
        </w:r>
      </w:hyperlink>
      <w:r w:rsidR="005C60AD" w:rsidRPr="005C60AD">
        <w:t>’</w:t>
      </w:r>
      <w:r w:rsidR="009F0D47">
        <w:t xml:space="preserve"> (page 15)</w:t>
      </w:r>
      <w:r w:rsidRPr="00A4312E">
        <w:t>.</w:t>
      </w:r>
    </w:p>
    <w:p w:rsidR="001F07DE" w:rsidRDefault="005065F0" w:rsidP="005C60AD">
      <w:pPr>
        <w:pStyle w:val="Bullet"/>
        <w:keepNext/>
      </w:pPr>
      <w:r w:rsidRPr="00A4312E">
        <w:t xml:space="preserve">Will </w:t>
      </w:r>
      <w:r>
        <w:t xml:space="preserve">you use </w:t>
      </w:r>
      <w:r w:rsidRPr="00A4312E">
        <w:t>a website or other online tools</w:t>
      </w:r>
      <w:r>
        <w:t xml:space="preserve"> in the </w:t>
      </w:r>
      <w:r w:rsidRPr="00A4312E">
        <w:t>engagement process?</w:t>
      </w:r>
      <w:r w:rsidR="005C60AD">
        <w:br/>
      </w:r>
      <w:r w:rsidRPr="00A4312E">
        <w:t xml:space="preserve">See </w:t>
      </w:r>
      <w:r w:rsidR="00267D5F">
        <w:t>‘</w:t>
      </w:r>
      <w:hyperlink w:anchor="_Appendix_8_–" w:history="1">
        <w:r w:rsidRPr="00FA7CCF">
          <w:rPr>
            <w:rStyle w:val="Hyperlink"/>
            <w:color w:val="auto"/>
          </w:rPr>
          <w:t>Web accessibility and online engagement</w:t>
        </w:r>
      </w:hyperlink>
      <w:r w:rsidR="005C60AD" w:rsidRPr="005C60AD">
        <w:t>’</w:t>
      </w:r>
      <w:r w:rsidR="009F0D47">
        <w:t xml:space="preserve"> (page 9)</w:t>
      </w:r>
      <w:r>
        <w:t>.</w:t>
      </w:r>
    </w:p>
    <w:p w:rsidR="00267D5F" w:rsidRDefault="005065F0" w:rsidP="005C60AD">
      <w:pPr>
        <w:pStyle w:val="Bullet"/>
      </w:pPr>
      <w:r>
        <w:t xml:space="preserve">Will you produce </w:t>
      </w:r>
      <w:r w:rsidRPr="00A4312E">
        <w:t>written material</w:t>
      </w:r>
      <w:r>
        <w:t xml:space="preserve"> in the engagement process</w:t>
      </w:r>
      <w:r w:rsidRPr="00A4312E">
        <w:t>?</w:t>
      </w:r>
      <w:r w:rsidR="005C60AD">
        <w:br/>
      </w:r>
      <w:r w:rsidRPr="00A4312E">
        <w:t xml:space="preserve">See </w:t>
      </w:r>
      <w:r w:rsidR="00267D5F">
        <w:t>‘</w:t>
      </w:r>
      <w:hyperlink w:anchor="_Appendix_6_–" w:history="1">
        <w:r w:rsidR="00384BD3" w:rsidRPr="00325B5A">
          <w:t>Using written information and printed materials accessibly</w:t>
        </w:r>
      </w:hyperlink>
      <w:r w:rsidR="005C60AD" w:rsidRPr="005C60AD">
        <w:t>’</w:t>
      </w:r>
      <w:r w:rsidR="00384BD3">
        <w:t xml:space="preserve"> </w:t>
      </w:r>
      <w:r w:rsidR="00384BD3" w:rsidRPr="00384BD3">
        <w:rPr>
          <w:rStyle w:val="Hyperlink"/>
          <w:color w:val="auto"/>
        </w:rPr>
        <w:t>(page 17)</w:t>
      </w:r>
      <w:r w:rsidRPr="00A4312E">
        <w:t>.</w:t>
      </w:r>
    </w:p>
    <w:p w:rsidR="001F07DE" w:rsidRDefault="005065F0" w:rsidP="005C60AD">
      <w:pPr>
        <w:pStyle w:val="Bullet"/>
      </w:pPr>
      <w:r>
        <w:t>Will you give presentations in the engagement process?</w:t>
      </w:r>
      <w:r w:rsidR="005C60AD">
        <w:br/>
      </w:r>
      <w:r w:rsidRPr="00A4312E">
        <w:t xml:space="preserve">See </w:t>
      </w:r>
      <w:r w:rsidR="00267D5F">
        <w:t>‘</w:t>
      </w:r>
      <w:hyperlink w:anchor="_Accessible_presentations_and" w:history="1">
        <w:r w:rsidRPr="00FA7CCF">
          <w:rPr>
            <w:rStyle w:val="Hyperlink"/>
            <w:color w:val="auto"/>
          </w:rPr>
          <w:t>Accessible presentations and other verbal communication</w:t>
        </w:r>
      </w:hyperlink>
      <w:r w:rsidR="005C60AD" w:rsidRPr="005C60AD">
        <w:t>’</w:t>
      </w:r>
      <w:r w:rsidR="00F63D19">
        <w:t xml:space="preserve"> </w:t>
      </w:r>
      <w:r w:rsidR="00F63D19" w:rsidRPr="00F63D19">
        <w:rPr>
          <w:rStyle w:val="Hyperlink"/>
          <w:color w:val="auto"/>
        </w:rPr>
        <w:t>(page 19)</w:t>
      </w:r>
      <w:r w:rsidRPr="00A4312E">
        <w:t>.</w:t>
      </w:r>
    </w:p>
    <w:p w:rsidR="001F07DE" w:rsidRPr="005C60AD" w:rsidRDefault="005065F0" w:rsidP="005C60AD">
      <w:pPr>
        <w:pStyle w:val="Bullet"/>
      </w:pPr>
      <w:r>
        <w:t>If you are using a venue, is it accessible?</w:t>
      </w:r>
      <w:r w:rsidR="005C60AD">
        <w:br/>
      </w:r>
      <w:r>
        <w:t xml:space="preserve">See </w:t>
      </w:r>
      <w:r w:rsidR="00267D5F">
        <w:t>‘</w:t>
      </w:r>
      <w:hyperlink w:anchor="_Venue_accessibility" w:history="1">
        <w:r w:rsidRPr="00FA7CCF">
          <w:rPr>
            <w:rStyle w:val="Hyperlink"/>
            <w:color w:val="auto"/>
          </w:rPr>
          <w:t>Venue accessibility</w:t>
        </w:r>
      </w:hyperlink>
      <w:r w:rsidR="005C60AD" w:rsidRPr="005C60AD">
        <w:t>’</w:t>
      </w:r>
      <w:r w:rsidR="00323862">
        <w:t xml:space="preserve"> (page 21)</w:t>
      </w:r>
      <w:r w:rsidRPr="005C60AD">
        <w:rPr>
          <w:color w:val="7030A0"/>
        </w:rPr>
        <w:t>.</w:t>
      </w:r>
    </w:p>
    <w:p w:rsidR="005C60AD" w:rsidRDefault="005C60AD" w:rsidP="005C60AD"/>
    <w:p w:rsidR="001F07DE" w:rsidRDefault="005065F0" w:rsidP="005C60AD">
      <w:pPr>
        <w:pStyle w:val="Heading3"/>
      </w:pPr>
      <w:bookmarkStart w:id="127" w:name="_Toc404864992"/>
      <w:bookmarkStart w:id="128" w:name="_Toc404865204"/>
      <w:bookmarkStart w:id="129" w:name="_Toc404865427"/>
      <w:bookmarkStart w:id="130" w:name="_Toc404865488"/>
      <w:bookmarkStart w:id="131" w:name="_Toc404866243"/>
      <w:bookmarkStart w:id="132" w:name="_Toc404867061"/>
      <w:bookmarkStart w:id="133" w:name="_Toc404927706"/>
      <w:bookmarkStart w:id="134" w:name="_Toc406753619"/>
      <w:bookmarkStart w:id="135" w:name="_Toc407006527"/>
      <w:bookmarkStart w:id="136" w:name="_Toc407006668"/>
      <w:r w:rsidRPr="0063167D">
        <w:t>Timelines</w:t>
      </w:r>
      <w:bookmarkEnd w:id="127"/>
      <w:bookmarkEnd w:id="128"/>
      <w:bookmarkEnd w:id="129"/>
      <w:bookmarkEnd w:id="130"/>
      <w:bookmarkEnd w:id="131"/>
      <w:bookmarkEnd w:id="132"/>
      <w:bookmarkEnd w:id="133"/>
      <w:bookmarkEnd w:id="134"/>
      <w:bookmarkEnd w:id="135"/>
      <w:bookmarkEnd w:id="136"/>
    </w:p>
    <w:p w:rsidR="001F07DE" w:rsidRDefault="005065F0" w:rsidP="005C60AD">
      <w:pPr>
        <w:pStyle w:val="Bullet"/>
      </w:pPr>
      <w:r>
        <w:t xml:space="preserve">When will things happen or </w:t>
      </w:r>
      <w:r w:rsidRPr="00C65B1F">
        <w:t>need to happen</w:t>
      </w:r>
      <w:r>
        <w:t>?</w:t>
      </w:r>
    </w:p>
    <w:p w:rsidR="001F07DE" w:rsidRDefault="005065F0" w:rsidP="005C60AD">
      <w:pPr>
        <w:pStyle w:val="Bullet"/>
      </w:pPr>
      <w:r>
        <w:t>What are the timeframes for decisions?</w:t>
      </w:r>
    </w:p>
    <w:p w:rsidR="00267D5F" w:rsidRDefault="005065F0" w:rsidP="005C60AD">
      <w:pPr>
        <w:pStyle w:val="Bullet"/>
      </w:pPr>
      <w:r>
        <w:t>Has sufficient preparation time been allowed?</w:t>
      </w:r>
    </w:p>
    <w:p w:rsidR="00267D5F" w:rsidRDefault="005065F0" w:rsidP="005C60AD">
      <w:pPr>
        <w:pStyle w:val="Bullet"/>
      </w:pPr>
      <w:r>
        <w:t xml:space="preserve">Consider the time it will take to book New Zealand Sign Language interpreters and accessible venues, and to make travel arrangements. See </w:t>
      </w:r>
      <w:r w:rsidR="00267D5F">
        <w:t>‘</w:t>
      </w:r>
      <w:hyperlink w:anchor="_When_to_engage_1" w:history="1">
        <w:r w:rsidR="00323862" w:rsidRPr="00FA7CCF">
          <w:rPr>
            <w:rStyle w:val="Hyperlink"/>
            <w:color w:val="auto"/>
          </w:rPr>
          <w:t>Early planning</w:t>
        </w:r>
      </w:hyperlink>
      <w:r w:rsidR="005C60AD" w:rsidRPr="005C60AD">
        <w:t>’</w:t>
      </w:r>
      <w:r w:rsidR="00323862">
        <w:t xml:space="preserve"> (page 4)</w:t>
      </w:r>
      <w:r w:rsidRPr="001E5634">
        <w:t xml:space="preserve"> </w:t>
      </w:r>
      <w:r>
        <w:t>for more information.</w:t>
      </w:r>
    </w:p>
    <w:p w:rsidR="005C60AD" w:rsidRDefault="005C60AD" w:rsidP="005C60AD"/>
    <w:p w:rsidR="001F07DE" w:rsidRDefault="005065F0" w:rsidP="005C60AD">
      <w:pPr>
        <w:pStyle w:val="Heading3"/>
      </w:pPr>
      <w:bookmarkStart w:id="137" w:name="_Toc406753620"/>
      <w:bookmarkStart w:id="138" w:name="_Toc407006528"/>
      <w:bookmarkStart w:id="139" w:name="_Toc407006669"/>
      <w:bookmarkStart w:id="140" w:name="_Toc404864993"/>
      <w:bookmarkStart w:id="141" w:name="_Toc404865205"/>
      <w:bookmarkStart w:id="142" w:name="_Toc404865428"/>
      <w:bookmarkStart w:id="143" w:name="_Toc404865489"/>
      <w:bookmarkStart w:id="144" w:name="_Toc404866244"/>
      <w:bookmarkStart w:id="145" w:name="_Toc404867062"/>
      <w:bookmarkStart w:id="146" w:name="_Toc404927707"/>
      <w:r w:rsidRPr="0063167D">
        <w:t>Resources and budget</w:t>
      </w:r>
      <w:bookmarkEnd w:id="137"/>
      <w:bookmarkEnd w:id="138"/>
      <w:bookmarkEnd w:id="139"/>
    </w:p>
    <w:p w:rsidR="001F07DE" w:rsidRDefault="005065F0" w:rsidP="005C60AD">
      <w:pPr>
        <w:pStyle w:val="Bullet"/>
      </w:pPr>
      <w:r>
        <w:t>What is your available budget?</w:t>
      </w:r>
    </w:p>
    <w:p w:rsidR="001F07DE" w:rsidRDefault="005065F0" w:rsidP="005C60AD">
      <w:pPr>
        <w:pStyle w:val="Bullet"/>
      </w:pPr>
      <w:r>
        <w:t>Will you incur costs for the following?</w:t>
      </w:r>
    </w:p>
    <w:p w:rsidR="001F07DE" w:rsidRDefault="005065F0" w:rsidP="005C60AD">
      <w:pPr>
        <w:pStyle w:val="Dash"/>
      </w:pPr>
      <w:r>
        <w:t>Venue hire</w:t>
      </w:r>
    </w:p>
    <w:p w:rsidR="001F07DE" w:rsidRDefault="005065F0" w:rsidP="005C60AD">
      <w:pPr>
        <w:pStyle w:val="Dash"/>
      </w:pPr>
      <w:r>
        <w:t>Catering (food, coffee, tea, etc)</w:t>
      </w:r>
    </w:p>
    <w:p w:rsidR="001F07DE" w:rsidRDefault="005065F0" w:rsidP="005C60AD">
      <w:pPr>
        <w:pStyle w:val="Dash"/>
      </w:pPr>
      <w:r>
        <w:t>Koha</w:t>
      </w:r>
    </w:p>
    <w:p w:rsidR="001F07DE" w:rsidRDefault="005065F0" w:rsidP="005C60AD">
      <w:pPr>
        <w:pStyle w:val="Dash"/>
      </w:pPr>
      <w:r>
        <w:t>Engagement materials (including publication, printing and distribution)</w:t>
      </w:r>
    </w:p>
    <w:p w:rsidR="001F07DE" w:rsidRDefault="005065F0" w:rsidP="005C60AD">
      <w:pPr>
        <w:pStyle w:val="Dash"/>
      </w:pPr>
      <w:r>
        <w:t>Stationery or equipment (rental of projectors, laptops, large paper and pens for workshops, etc)</w:t>
      </w:r>
    </w:p>
    <w:p w:rsidR="001F07DE" w:rsidRDefault="005065F0" w:rsidP="005C60AD">
      <w:pPr>
        <w:pStyle w:val="Dash"/>
      </w:pPr>
      <w:r>
        <w:t>Advertisement or promotion costs (including promoting your event and recruit of participants)</w:t>
      </w:r>
    </w:p>
    <w:p w:rsidR="001F07DE" w:rsidRDefault="005065F0" w:rsidP="005C60AD">
      <w:pPr>
        <w:pStyle w:val="Dash"/>
      </w:pPr>
      <w:r>
        <w:t>External facilitators</w:t>
      </w:r>
    </w:p>
    <w:p w:rsidR="001F07DE" w:rsidRDefault="005065F0" w:rsidP="005C60AD">
      <w:pPr>
        <w:pStyle w:val="Dash"/>
      </w:pPr>
      <w:r>
        <w:t>Interpreters/</w:t>
      </w:r>
      <w:r w:rsidRPr="001E5634">
        <w:t xml:space="preserve">translators (See </w:t>
      </w:r>
      <w:r w:rsidR="00267D5F">
        <w:t>‘</w:t>
      </w:r>
      <w:hyperlink w:anchor="_Further_resources_and" w:history="1">
        <w:r w:rsidRPr="00FA7CCF">
          <w:rPr>
            <w:rStyle w:val="Hyperlink"/>
            <w:color w:val="auto"/>
          </w:rPr>
          <w:t>Further resources and organisations</w:t>
        </w:r>
      </w:hyperlink>
      <w:r w:rsidR="005C60AD" w:rsidRPr="005C60AD">
        <w:t>’</w:t>
      </w:r>
      <w:r w:rsidR="000B1BD7">
        <w:t xml:space="preserve"> on </w:t>
      </w:r>
      <w:r w:rsidR="000B1BD7" w:rsidRPr="000B1BD7">
        <w:rPr>
          <w:rStyle w:val="Hyperlink"/>
          <w:color w:val="auto"/>
        </w:rPr>
        <w:t>page 39</w:t>
      </w:r>
      <w:r w:rsidRPr="001E5634" w:rsidDel="00E67F9A">
        <w:rPr>
          <w:color w:val="7030A0"/>
        </w:rPr>
        <w:t xml:space="preserve"> </w:t>
      </w:r>
      <w:r w:rsidRPr="001E5634">
        <w:t>for</w:t>
      </w:r>
      <w:r w:rsidRPr="00417582">
        <w:t xml:space="preserve"> </w:t>
      </w:r>
      <w:r>
        <w:t xml:space="preserve">information on </w:t>
      </w:r>
      <w:r w:rsidRPr="00417582">
        <w:t>booking New Zea</w:t>
      </w:r>
      <w:r>
        <w:t>land Sign Language interpreters)</w:t>
      </w:r>
    </w:p>
    <w:p w:rsidR="00267D5F" w:rsidRDefault="005065F0" w:rsidP="005C60AD">
      <w:pPr>
        <w:pStyle w:val="Dash"/>
      </w:pPr>
      <w:r>
        <w:t>Data analysts or data entry</w:t>
      </w:r>
    </w:p>
    <w:p w:rsidR="001F07DE" w:rsidRDefault="005065F0" w:rsidP="005C60AD">
      <w:pPr>
        <w:pStyle w:val="Dash"/>
      </w:pPr>
      <w:r>
        <w:t>Compensation for participants for their time (honorarium or payment) and/or travel (taxis, mileage, petrol and/or parking) or any other associated expenses.</w:t>
      </w:r>
    </w:p>
    <w:p w:rsidR="005C60AD" w:rsidRDefault="005C60AD" w:rsidP="005C60AD"/>
    <w:p w:rsidR="001F07DE" w:rsidRDefault="005065F0" w:rsidP="005C60AD">
      <w:pPr>
        <w:pStyle w:val="Heading3"/>
      </w:pPr>
      <w:bookmarkStart w:id="147" w:name="_Toc406753621"/>
      <w:bookmarkStart w:id="148" w:name="_Toc407006529"/>
      <w:bookmarkStart w:id="149" w:name="_Toc407006670"/>
      <w:r w:rsidRPr="0063167D">
        <w:lastRenderedPageBreak/>
        <w:t>Analysis</w:t>
      </w:r>
      <w:bookmarkEnd w:id="140"/>
      <w:bookmarkEnd w:id="141"/>
      <w:bookmarkEnd w:id="142"/>
      <w:bookmarkEnd w:id="143"/>
      <w:bookmarkEnd w:id="144"/>
      <w:bookmarkEnd w:id="145"/>
      <w:bookmarkEnd w:id="146"/>
      <w:bookmarkEnd w:id="147"/>
      <w:r w:rsidRPr="0063167D">
        <w:t xml:space="preserve"> and reporting</w:t>
      </w:r>
      <w:bookmarkEnd w:id="148"/>
      <w:bookmarkEnd w:id="149"/>
    </w:p>
    <w:p w:rsidR="001F07DE" w:rsidRDefault="005065F0" w:rsidP="005C60AD">
      <w:pPr>
        <w:pStyle w:val="Bullet"/>
        <w:keepNext/>
      </w:pPr>
      <w:r>
        <w:t>What information will be collected from participants?</w:t>
      </w:r>
    </w:p>
    <w:p w:rsidR="001F07DE" w:rsidRDefault="005065F0" w:rsidP="005C60AD">
      <w:pPr>
        <w:pStyle w:val="Bullet"/>
        <w:keepNext/>
      </w:pPr>
      <w:r>
        <w:t>What reporting is needed? (eg, to decision makers, community, stakeholders)</w:t>
      </w:r>
    </w:p>
    <w:p w:rsidR="001F07DE" w:rsidRPr="00FA7CCF" w:rsidRDefault="005065F0" w:rsidP="005C60AD">
      <w:pPr>
        <w:pStyle w:val="Bullet"/>
        <w:keepNext/>
      </w:pPr>
      <w:r>
        <w:t>Will you use images</w:t>
      </w:r>
      <w:r w:rsidRPr="00A4312E">
        <w:t>, diagrams</w:t>
      </w:r>
      <w:r>
        <w:t>, graphs</w:t>
      </w:r>
      <w:r w:rsidRPr="00A4312E">
        <w:t xml:space="preserve"> or </w:t>
      </w:r>
      <w:r>
        <w:t>tables in your reports?</w:t>
      </w:r>
      <w:r w:rsidR="005C60AD">
        <w:br/>
      </w:r>
      <w:r w:rsidRPr="00FA7CCF">
        <w:t xml:space="preserve">See </w:t>
      </w:r>
      <w:r w:rsidR="00267D5F" w:rsidRPr="00FA7CCF">
        <w:t>‘</w:t>
      </w:r>
      <w:hyperlink w:anchor="_Appendix_5_–_1" w:history="1">
        <w:r w:rsidRPr="00FA7CCF">
          <w:rPr>
            <w:rStyle w:val="Hyperlink"/>
            <w:color w:val="auto"/>
          </w:rPr>
          <w:t>Using images, diagrams, graphs and tables accessibly</w:t>
        </w:r>
      </w:hyperlink>
      <w:r w:rsidR="005C60AD" w:rsidRPr="00FA7CCF">
        <w:t>’</w:t>
      </w:r>
      <w:r w:rsidR="009F0D47" w:rsidRPr="00FA7CCF">
        <w:t xml:space="preserve"> (page 15)</w:t>
      </w:r>
      <w:r w:rsidRPr="00FA7CCF">
        <w:t>.</w:t>
      </w:r>
    </w:p>
    <w:p w:rsidR="001F07DE" w:rsidRPr="00FA7CCF" w:rsidRDefault="005065F0" w:rsidP="005C60AD">
      <w:pPr>
        <w:pStyle w:val="Bullet"/>
      </w:pPr>
      <w:r w:rsidRPr="00FA7CCF">
        <w:t>Will you use testimonials to support the reports?</w:t>
      </w:r>
      <w:r w:rsidR="005C60AD" w:rsidRPr="00FA7CCF">
        <w:br/>
      </w:r>
      <w:r w:rsidRPr="00FA7CCF">
        <w:t xml:space="preserve">See </w:t>
      </w:r>
      <w:r w:rsidR="00267D5F" w:rsidRPr="00FA7CCF">
        <w:t>‘</w:t>
      </w:r>
      <w:hyperlink w:anchor="_Using_testimonials" w:history="1">
        <w:r w:rsidRPr="00FA7CCF">
          <w:rPr>
            <w:rStyle w:val="Hyperlink"/>
            <w:color w:val="auto"/>
          </w:rPr>
          <w:t>Using testimonials</w:t>
        </w:r>
      </w:hyperlink>
      <w:r w:rsidR="005C60AD" w:rsidRPr="00FA7CCF">
        <w:t>’</w:t>
      </w:r>
      <w:r w:rsidR="00323862" w:rsidRPr="00FA7CCF">
        <w:t xml:space="preserve"> (page 18)</w:t>
      </w:r>
      <w:r w:rsidRPr="00FA7CCF">
        <w:t>.</w:t>
      </w:r>
    </w:p>
    <w:p w:rsidR="00267D5F" w:rsidRPr="00FA7CCF" w:rsidRDefault="005065F0" w:rsidP="005C60AD">
      <w:pPr>
        <w:pStyle w:val="Bullet"/>
      </w:pPr>
      <w:r w:rsidRPr="00FA7CCF">
        <w:t>How will the success of the engagement be determined?</w:t>
      </w:r>
    </w:p>
    <w:p w:rsidR="001F07DE" w:rsidRPr="00FA7CCF" w:rsidRDefault="005065F0" w:rsidP="005C60AD">
      <w:pPr>
        <w:pStyle w:val="Bullet"/>
      </w:pPr>
      <w:r w:rsidRPr="00FA7CCF">
        <w:t>After the process is complete, it is helpful to reflect on the engagement. Can any improvements be made next time?</w:t>
      </w:r>
    </w:p>
    <w:p w:rsidR="001F07DE" w:rsidRPr="00FA7CCF" w:rsidRDefault="005065F0" w:rsidP="005C60AD">
      <w:pPr>
        <w:pStyle w:val="Bullet"/>
      </w:pPr>
      <w:r w:rsidRPr="00FA7CCF">
        <w:t>Is any support required for data analysis or data entry?</w:t>
      </w:r>
    </w:p>
    <w:p w:rsidR="00920A9B" w:rsidRPr="00FA7CCF" w:rsidRDefault="00920A9B" w:rsidP="00920A9B"/>
    <w:p w:rsidR="00267D5F" w:rsidRPr="00FA7CCF" w:rsidRDefault="005065F0" w:rsidP="00920A9B">
      <w:pPr>
        <w:pStyle w:val="Heading3"/>
      </w:pPr>
      <w:bookmarkStart w:id="150" w:name="_Toc404864994"/>
      <w:bookmarkStart w:id="151" w:name="_Toc404865206"/>
      <w:bookmarkStart w:id="152" w:name="_Toc404865429"/>
      <w:bookmarkStart w:id="153" w:name="_Toc404865490"/>
      <w:bookmarkStart w:id="154" w:name="_Toc404866245"/>
      <w:bookmarkStart w:id="155" w:name="_Toc404867063"/>
      <w:bookmarkStart w:id="156" w:name="_Toc404927708"/>
      <w:bookmarkStart w:id="157" w:name="_Toc406753622"/>
      <w:bookmarkStart w:id="158" w:name="_Toc407006530"/>
      <w:bookmarkStart w:id="159" w:name="_Toc407006671"/>
      <w:r w:rsidRPr="00FA7CCF">
        <w:t>Feedback</w:t>
      </w:r>
      <w:bookmarkEnd w:id="150"/>
      <w:bookmarkEnd w:id="151"/>
      <w:bookmarkEnd w:id="152"/>
      <w:bookmarkEnd w:id="153"/>
      <w:bookmarkEnd w:id="154"/>
      <w:bookmarkEnd w:id="155"/>
      <w:bookmarkEnd w:id="156"/>
      <w:bookmarkEnd w:id="157"/>
      <w:bookmarkEnd w:id="158"/>
      <w:bookmarkEnd w:id="159"/>
    </w:p>
    <w:p w:rsidR="001F07DE" w:rsidRPr="00FA7CCF" w:rsidRDefault="005065F0" w:rsidP="00920A9B">
      <w:pPr>
        <w:pStyle w:val="Bullet"/>
      </w:pPr>
      <w:r w:rsidRPr="00FA7CCF">
        <w:t>Will you provide feedback to participants? If so, what level and type? When will you provide feedback?</w:t>
      </w:r>
      <w:r w:rsidR="00920A9B" w:rsidRPr="00FA7CCF">
        <w:br/>
      </w:r>
      <w:r w:rsidRPr="00FA7CCF">
        <w:t>See</w:t>
      </w:r>
      <w:r w:rsidR="009F0D47" w:rsidRPr="00FA7CCF">
        <w:t xml:space="preserve"> ‘</w:t>
      </w:r>
      <w:hyperlink w:anchor="_Feedback" w:history="1">
        <w:r w:rsidR="009F0D47" w:rsidRPr="00FA7CCF">
          <w:rPr>
            <w:rStyle w:val="Hyperlink"/>
            <w:color w:val="auto"/>
          </w:rPr>
          <w:t>Feedback</w:t>
        </w:r>
      </w:hyperlink>
      <w:r w:rsidR="00920A9B" w:rsidRPr="00FA7CCF">
        <w:t>’</w:t>
      </w:r>
      <w:r w:rsidR="009F0D47" w:rsidRPr="00FA7CCF">
        <w:t xml:space="preserve"> (page 9)</w:t>
      </w:r>
      <w:r w:rsidR="00920A9B" w:rsidRPr="00FA7CCF">
        <w:t>.</w:t>
      </w:r>
    </w:p>
    <w:p w:rsidR="001F07DE" w:rsidRPr="00FA7CCF" w:rsidRDefault="005065F0" w:rsidP="00920A9B">
      <w:pPr>
        <w:pStyle w:val="Bullet"/>
      </w:pPr>
      <w:r w:rsidRPr="00FA7CCF">
        <w:t>How will you provide feedback? Consider the format – including the accessibility of your communication, follow-up meetings, websites, etc. For information on ensuring feedback is accessible, see:</w:t>
      </w:r>
    </w:p>
    <w:p w:rsidR="001F07DE" w:rsidRPr="00FA7CCF" w:rsidRDefault="00352536" w:rsidP="00920A9B">
      <w:pPr>
        <w:pStyle w:val="Dash"/>
      </w:pPr>
      <w:hyperlink w:anchor="_Appendix_8_–" w:history="1">
        <w:r w:rsidR="005065F0" w:rsidRPr="00FA7CCF">
          <w:rPr>
            <w:rStyle w:val="Hyperlink"/>
            <w:color w:val="auto"/>
          </w:rPr>
          <w:t>Web accessibility and online engagement</w:t>
        </w:r>
      </w:hyperlink>
      <w:r w:rsidR="009F0D47" w:rsidRPr="00FA7CCF">
        <w:rPr>
          <w:rStyle w:val="Hyperlink"/>
          <w:color w:val="auto"/>
        </w:rPr>
        <w:t xml:space="preserve"> </w:t>
      </w:r>
      <w:r w:rsidR="009F0D47" w:rsidRPr="00FA7CCF">
        <w:t>(page 9)</w:t>
      </w:r>
    </w:p>
    <w:p w:rsidR="001F07DE" w:rsidRPr="00FA7CCF" w:rsidRDefault="00352536" w:rsidP="00920A9B">
      <w:pPr>
        <w:pStyle w:val="Dash"/>
      </w:pPr>
      <w:hyperlink w:anchor="_Appendix_6_–" w:history="1">
        <w:r w:rsidR="00384BD3" w:rsidRPr="00FA7CCF">
          <w:rPr>
            <w:rStyle w:val="Hyperlink"/>
            <w:color w:val="auto"/>
          </w:rPr>
          <w:t>Using written information and printed materials accessibly</w:t>
        </w:r>
      </w:hyperlink>
      <w:r w:rsidR="00384BD3" w:rsidRPr="00FA7CCF">
        <w:rPr>
          <w:rStyle w:val="Hyperlink"/>
          <w:color w:val="auto"/>
        </w:rPr>
        <w:t xml:space="preserve"> (page 17)</w:t>
      </w:r>
    </w:p>
    <w:p w:rsidR="001F07DE" w:rsidRPr="00FA7CCF" w:rsidRDefault="00352536" w:rsidP="00920A9B">
      <w:pPr>
        <w:pStyle w:val="Dash"/>
      </w:pPr>
      <w:hyperlink w:anchor="_Accessible_presentations_and" w:history="1">
        <w:r w:rsidR="005065F0" w:rsidRPr="00FA7CCF">
          <w:rPr>
            <w:rStyle w:val="Hyperlink"/>
            <w:color w:val="auto"/>
          </w:rPr>
          <w:t>Accessible presentations and other verbal communication</w:t>
        </w:r>
      </w:hyperlink>
      <w:r w:rsidR="00F63D19" w:rsidRPr="00FA7CCF">
        <w:rPr>
          <w:rStyle w:val="Hyperlink"/>
          <w:color w:val="auto"/>
        </w:rPr>
        <w:t xml:space="preserve"> (page 19)</w:t>
      </w:r>
      <w:r w:rsidR="005065F0" w:rsidRPr="00FA7CCF">
        <w:rPr>
          <w:rStyle w:val="Hyperlink"/>
          <w:color w:val="auto"/>
        </w:rPr>
        <w:t>.</w:t>
      </w:r>
    </w:p>
    <w:p w:rsidR="001F07DE" w:rsidRDefault="005065F0" w:rsidP="00920A9B">
      <w:pPr>
        <w:pStyle w:val="Bullet"/>
      </w:pPr>
      <w:r w:rsidRPr="00FA7CCF">
        <w:t>Will participants continue to be contacted? Is ongoing discussi</w:t>
      </w:r>
      <w:r>
        <w:t>on or communication needed?</w:t>
      </w:r>
    </w:p>
    <w:p w:rsidR="001F07DE" w:rsidRDefault="005065F0" w:rsidP="00920A9B">
      <w:pPr>
        <w:pStyle w:val="Bullet"/>
      </w:pPr>
      <w:r>
        <w:t>Ensure that participants are acknowledged and thanked for their time and expertise in the consultation process.</w:t>
      </w:r>
    </w:p>
    <w:p w:rsidR="00920A9B" w:rsidRDefault="00920A9B" w:rsidP="00920A9B"/>
    <w:p w:rsidR="001F07DE" w:rsidRDefault="005065F0" w:rsidP="00920A9B">
      <w:pPr>
        <w:pStyle w:val="Heading3"/>
      </w:pPr>
      <w:bookmarkStart w:id="160" w:name="_Toc406753623"/>
      <w:bookmarkStart w:id="161" w:name="_Toc407006531"/>
      <w:bookmarkStart w:id="162" w:name="_Toc407006672"/>
      <w:r w:rsidRPr="0063167D">
        <w:t>Review and reflection</w:t>
      </w:r>
      <w:bookmarkEnd w:id="160"/>
      <w:bookmarkEnd w:id="161"/>
      <w:bookmarkEnd w:id="162"/>
    </w:p>
    <w:p w:rsidR="00267D5F" w:rsidRDefault="005065F0" w:rsidP="00920A9B">
      <w:pPr>
        <w:pStyle w:val="Bullet"/>
      </w:pPr>
      <w:r>
        <w:t>Will you seek feedback on the engagement process?</w:t>
      </w:r>
    </w:p>
    <w:p w:rsidR="001F07DE" w:rsidRDefault="005065F0" w:rsidP="00920A9B">
      <w:pPr>
        <w:pStyle w:val="Bullet"/>
      </w:pPr>
      <w:r>
        <w:t>If so, you could ask some of the following questions.</w:t>
      </w:r>
    </w:p>
    <w:p w:rsidR="001F07DE" w:rsidRDefault="005065F0" w:rsidP="00920A9B">
      <w:pPr>
        <w:pStyle w:val="Dash"/>
      </w:pPr>
      <w:r w:rsidRPr="00124B75">
        <w:t>Was anyone left out who should have been included?</w:t>
      </w:r>
    </w:p>
    <w:p w:rsidR="001F07DE" w:rsidRDefault="005065F0" w:rsidP="00920A9B">
      <w:pPr>
        <w:pStyle w:val="Dash"/>
      </w:pPr>
      <w:r>
        <w:t xml:space="preserve">Did </w:t>
      </w:r>
      <w:r w:rsidRPr="00124B75">
        <w:t>participants</w:t>
      </w:r>
      <w:r>
        <w:t xml:space="preserve"> feel</w:t>
      </w:r>
      <w:r w:rsidRPr="00124B75">
        <w:t xml:space="preserve"> satisfied with the process?</w:t>
      </w:r>
    </w:p>
    <w:p w:rsidR="001F07DE" w:rsidRDefault="005065F0" w:rsidP="00920A9B">
      <w:pPr>
        <w:pStyle w:val="Dash"/>
      </w:pPr>
      <w:r w:rsidRPr="00124B75">
        <w:t xml:space="preserve">Did people feel listened to, heard </w:t>
      </w:r>
      <w:r>
        <w:t xml:space="preserve">and </w:t>
      </w:r>
      <w:r w:rsidRPr="00124B75">
        <w:t>respected?</w:t>
      </w:r>
    </w:p>
    <w:p w:rsidR="001F07DE" w:rsidRDefault="005065F0" w:rsidP="00920A9B">
      <w:pPr>
        <w:pStyle w:val="Dash"/>
      </w:pPr>
      <w:r>
        <w:t xml:space="preserve">Were participants satisfied with the </w:t>
      </w:r>
      <w:r w:rsidRPr="00124B75">
        <w:t xml:space="preserve">feedback </w:t>
      </w:r>
      <w:r>
        <w:t xml:space="preserve">you provided on </w:t>
      </w:r>
      <w:r w:rsidRPr="00124B75">
        <w:t xml:space="preserve">how </w:t>
      </w:r>
      <w:r>
        <w:t>their i</w:t>
      </w:r>
      <w:r w:rsidRPr="00124B75">
        <w:t>nput was used?</w:t>
      </w:r>
    </w:p>
    <w:p w:rsidR="001F07DE" w:rsidRDefault="005065F0" w:rsidP="00920A9B">
      <w:pPr>
        <w:pStyle w:val="Dash"/>
      </w:pPr>
      <w:r w:rsidRPr="00124B75">
        <w:t>Was the process useful for achieving the desired outcomes?</w:t>
      </w:r>
    </w:p>
    <w:p w:rsidR="001F07DE" w:rsidRDefault="005065F0" w:rsidP="00920A9B">
      <w:pPr>
        <w:pStyle w:val="Dash"/>
      </w:pPr>
      <w:r w:rsidRPr="00124B75">
        <w:t>Were time and money used efficiently?</w:t>
      </w:r>
    </w:p>
    <w:p w:rsidR="001F07DE" w:rsidRDefault="005065F0" w:rsidP="00920A9B">
      <w:pPr>
        <w:pStyle w:val="Dash"/>
      </w:pPr>
      <w:r w:rsidRPr="00124B75">
        <w:t>Were there any unintended consequences?</w:t>
      </w:r>
    </w:p>
    <w:p w:rsidR="00920A9B" w:rsidRDefault="005065F0" w:rsidP="00920A9B">
      <w:pPr>
        <w:pStyle w:val="Dash"/>
      </w:pPr>
      <w:r w:rsidRPr="00124B75">
        <w:t xml:space="preserve">What </w:t>
      </w:r>
      <w:r>
        <w:t xml:space="preserve">could have been done </w:t>
      </w:r>
      <w:r w:rsidRPr="00124B75">
        <w:t>differently and why?</w:t>
      </w:r>
      <w:bookmarkStart w:id="163" w:name="_Appendix_5_–"/>
      <w:bookmarkStart w:id="164" w:name="_Toc416691394"/>
      <w:bookmarkStart w:id="165" w:name="_Toc404864974"/>
      <w:bookmarkEnd w:id="163"/>
    </w:p>
    <w:p w:rsidR="001F07DE" w:rsidRDefault="001F07DE" w:rsidP="00920A9B"/>
    <w:p w:rsidR="001F07DE" w:rsidRDefault="005065F0" w:rsidP="00920A9B">
      <w:pPr>
        <w:pStyle w:val="Heading2"/>
      </w:pPr>
      <w:bookmarkStart w:id="166" w:name="_Appendix_5_–_1"/>
      <w:bookmarkStart w:id="167" w:name="_Using_images,_diagrams,"/>
      <w:bookmarkStart w:id="168" w:name="_Toc404864984"/>
      <w:bookmarkStart w:id="169" w:name="_Toc416691391"/>
      <w:bookmarkStart w:id="170" w:name="_Toc442354555"/>
      <w:bookmarkStart w:id="171" w:name="_Toc444166672"/>
      <w:bookmarkEnd w:id="166"/>
      <w:bookmarkEnd w:id="167"/>
      <w:r w:rsidRPr="000869F7">
        <w:lastRenderedPageBreak/>
        <w:t xml:space="preserve">Using images, diagrams, </w:t>
      </w:r>
      <w:bookmarkEnd w:id="168"/>
      <w:bookmarkEnd w:id="169"/>
      <w:r w:rsidRPr="000869F7">
        <w:t>graphs and tables accessibly</w:t>
      </w:r>
      <w:bookmarkEnd w:id="170"/>
      <w:bookmarkEnd w:id="171"/>
    </w:p>
    <w:p w:rsidR="00267D5F" w:rsidRDefault="005065F0" w:rsidP="00920A9B">
      <w:pPr>
        <w:pStyle w:val="Heading3"/>
      </w:pPr>
      <w:bookmarkStart w:id="172" w:name="_Toc424551540"/>
      <w:bookmarkStart w:id="173" w:name="_Toc428880914"/>
      <w:bookmarkStart w:id="174" w:name="_Toc429394700"/>
      <w:bookmarkStart w:id="175" w:name="_Toc429406817"/>
      <w:bookmarkStart w:id="176" w:name="_Toc430162250"/>
      <w:bookmarkStart w:id="177" w:name="_Toc430167128"/>
      <w:bookmarkStart w:id="178" w:name="_Toc434393251"/>
      <w:r w:rsidRPr="0063167D">
        <w:t>Using images, diagrams and graphs</w:t>
      </w:r>
      <w:bookmarkEnd w:id="172"/>
      <w:bookmarkEnd w:id="173"/>
      <w:bookmarkEnd w:id="174"/>
      <w:bookmarkEnd w:id="175"/>
      <w:bookmarkEnd w:id="176"/>
      <w:bookmarkEnd w:id="177"/>
      <w:bookmarkEnd w:id="178"/>
    </w:p>
    <w:p w:rsidR="00267D5F" w:rsidRDefault="005065F0" w:rsidP="00920A9B">
      <w:r>
        <w:t xml:space="preserve">When using images, diagrams and graphs, include a brief written description of the image, to help those who are </w:t>
      </w:r>
      <w:r w:rsidRPr="009B4D0A">
        <w:t>blind or vision impair</w:t>
      </w:r>
      <w:r>
        <w:t>ed</w:t>
      </w:r>
      <w:r w:rsidRPr="009B4D0A" w:rsidDel="009B4D0A">
        <w:t xml:space="preserve"> </w:t>
      </w:r>
      <w:r>
        <w:t>engage with the material.</w:t>
      </w:r>
    </w:p>
    <w:p w:rsidR="00920A9B" w:rsidRDefault="00920A9B" w:rsidP="00920A9B"/>
    <w:p w:rsidR="001F07DE" w:rsidRDefault="005065F0" w:rsidP="00920A9B">
      <w:r>
        <w:t>Consider these tips.</w:t>
      </w:r>
    </w:p>
    <w:p w:rsidR="00267D5F" w:rsidRDefault="005065F0" w:rsidP="00920A9B">
      <w:pPr>
        <w:pStyle w:val="Bullet"/>
      </w:pPr>
      <w:r>
        <w:t xml:space="preserve">Some software programmes offer accessibility features for images. For example, Microsoft </w:t>
      </w:r>
      <w:r w:rsidR="00462E9E">
        <w:t>uses</w:t>
      </w:r>
      <w:r>
        <w:t xml:space="preserve"> Alt Text, which allows the writer to include a title and description of the image. The screen reader read</w:t>
      </w:r>
      <w:r w:rsidR="00462E9E">
        <w:t>s</w:t>
      </w:r>
      <w:r>
        <w:t xml:space="preserve"> the title of the image and allow</w:t>
      </w:r>
      <w:r w:rsidR="00462E9E">
        <w:t>s</w:t>
      </w:r>
      <w:r>
        <w:t xml:space="preserve"> the person to choose whether or not to hear the content of the description. Alt Text is accessed by right clicking on the picture, selecting Format Picture, then selecting Alt Text.</w:t>
      </w:r>
    </w:p>
    <w:p w:rsidR="00267D5F" w:rsidRDefault="005065F0" w:rsidP="00920A9B">
      <w:pPr>
        <w:pStyle w:val="Bullet"/>
      </w:pPr>
      <w:r>
        <w:t>When you are presenting in person, descr</w:t>
      </w:r>
      <w:r w:rsidRPr="00A205D6">
        <w:t xml:space="preserve">ibe </w:t>
      </w:r>
      <w:r>
        <w:t>images verbally</w:t>
      </w:r>
      <w:r w:rsidRPr="00A205D6">
        <w:t>.</w:t>
      </w:r>
      <w:r>
        <w:t xml:space="preserve"> Do not tell the whole room that this is for the benefit of a particular person or people who are blind or who have a vision impairment.</w:t>
      </w:r>
    </w:p>
    <w:p w:rsidR="001F07DE" w:rsidRDefault="005065F0" w:rsidP="00920A9B">
      <w:pPr>
        <w:pStyle w:val="Bullet"/>
      </w:pPr>
      <w:r>
        <w:t xml:space="preserve">Microsoft Office 2010 and Acrobat Pro (and some other programmes) have an </w:t>
      </w:r>
      <w:r w:rsidR="00267D5F">
        <w:t>‘</w:t>
      </w:r>
      <w:r w:rsidRPr="006F463D">
        <w:t>Accessibility Checker</w:t>
      </w:r>
      <w:r w:rsidR="00267D5F">
        <w:t>’</w:t>
      </w:r>
      <w:r w:rsidRPr="006F463D">
        <w:t xml:space="preserve"> </w:t>
      </w:r>
      <w:r>
        <w:t>feature that will check a document for accessibility issues. Note that it may not check for all potential issues (eg, it cannot check for colour contrast).</w:t>
      </w:r>
    </w:p>
    <w:p w:rsidR="00920A9B" w:rsidRDefault="00920A9B" w:rsidP="00920A9B"/>
    <w:p w:rsidR="001F07DE" w:rsidRDefault="005065F0" w:rsidP="00920A9B">
      <w:pPr>
        <w:pStyle w:val="Heading4"/>
      </w:pPr>
      <w:r w:rsidRPr="00863659">
        <w:t xml:space="preserve">An example of </w:t>
      </w:r>
      <w:r>
        <w:t xml:space="preserve">an image </w:t>
      </w:r>
      <w:r w:rsidRPr="00863659">
        <w:t>and description</w:t>
      </w:r>
    </w:p>
    <w:p w:rsidR="001F07DE" w:rsidRDefault="006B366C" w:rsidP="00920A9B">
      <w:r>
        <w:rPr>
          <w:noProof/>
          <w:lang w:eastAsia="en-NZ"/>
        </w:rPr>
        <w:drawing>
          <wp:inline distT="0" distB="0" distL="0" distR="0" wp14:anchorId="27611FF4">
            <wp:extent cx="5932805" cy="3642995"/>
            <wp:effectExtent l="0" t="0" r="0" b="0"/>
            <wp:docPr id="1" name="Picture 1" descr="This is a photograph of a young man in his wheelchair on the Wellington waterfront with distant people walking in the background. The man’s attention is focussed past the camera at whatever he is moving towa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is is a photograph of a young man in his wheelchair on the Wellington waterfront with distant people walking in the background. The man’s attention is focussed past the camera at whatever he is moving toward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932805" cy="3642995"/>
                    </a:xfrm>
                    <a:prstGeom prst="rect">
                      <a:avLst/>
                    </a:prstGeom>
                    <a:noFill/>
                    <a:ln>
                      <a:noFill/>
                    </a:ln>
                  </pic:spPr>
                </pic:pic>
              </a:graphicData>
            </a:graphic>
          </wp:inline>
        </w:drawing>
      </w:r>
    </w:p>
    <w:p w:rsidR="001F07DE" w:rsidRDefault="00CD12C9" w:rsidP="00920A9B">
      <w:pPr>
        <w:pStyle w:val="Source"/>
        <w:ind w:left="0" w:right="1134" w:firstLine="0"/>
        <w:rPr>
          <w:color w:val="C00000"/>
          <w:highlight w:val="yellow"/>
        </w:rPr>
      </w:pPr>
      <w:r>
        <w:t>This is a</w:t>
      </w:r>
      <w:r w:rsidR="005065F0" w:rsidRPr="00417582">
        <w:t xml:space="preserve"> photo</w:t>
      </w:r>
      <w:r w:rsidR="005065F0">
        <w:t>graph</w:t>
      </w:r>
      <w:r w:rsidR="005065F0" w:rsidRPr="00417582">
        <w:t xml:space="preserve"> </w:t>
      </w:r>
      <w:r w:rsidR="003938E1">
        <w:t xml:space="preserve">of a </w:t>
      </w:r>
      <w:r>
        <w:t xml:space="preserve">young </w:t>
      </w:r>
      <w:r w:rsidR="003938E1">
        <w:t xml:space="preserve">man </w:t>
      </w:r>
      <w:r>
        <w:t>in</w:t>
      </w:r>
      <w:r w:rsidR="003938E1">
        <w:t xml:space="preserve"> his wheelchair</w:t>
      </w:r>
      <w:r>
        <w:t xml:space="preserve"> on </w:t>
      </w:r>
      <w:r w:rsidR="003938E1">
        <w:t>the Wellington waterfront with distant people walking in the backgroun</w:t>
      </w:r>
      <w:r w:rsidR="0065023A">
        <w:t>d. The man’s attention is focus</w:t>
      </w:r>
      <w:r w:rsidR="003938E1">
        <w:t xml:space="preserve">ed past </w:t>
      </w:r>
      <w:r>
        <w:t xml:space="preserve">the </w:t>
      </w:r>
      <w:r w:rsidR="003938E1">
        <w:t xml:space="preserve">camera at whatever he is moving towards. </w:t>
      </w:r>
    </w:p>
    <w:p w:rsidR="00920A9B" w:rsidRDefault="00920A9B" w:rsidP="00920A9B"/>
    <w:p w:rsidR="001F07DE" w:rsidRDefault="005065F0" w:rsidP="00920A9B">
      <w:pPr>
        <w:pStyle w:val="Heading3"/>
        <w:rPr>
          <w:bCs/>
        </w:rPr>
      </w:pPr>
      <w:bookmarkStart w:id="179" w:name="_Toc424551541"/>
      <w:bookmarkStart w:id="180" w:name="_Toc428880915"/>
      <w:bookmarkStart w:id="181" w:name="_Toc429394701"/>
      <w:bookmarkStart w:id="182" w:name="_Toc429406818"/>
      <w:bookmarkStart w:id="183" w:name="_Toc430162251"/>
      <w:bookmarkStart w:id="184" w:name="_Toc430167129"/>
      <w:bookmarkStart w:id="185" w:name="_Toc434393252"/>
      <w:r w:rsidRPr="0063167D">
        <w:lastRenderedPageBreak/>
        <w:t>Using tables</w:t>
      </w:r>
      <w:bookmarkEnd w:id="179"/>
      <w:bookmarkEnd w:id="180"/>
      <w:bookmarkEnd w:id="181"/>
      <w:bookmarkEnd w:id="182"/>
      <w:bookmarkEnd w:id="183"/>
      <w:bookmarkEnd w:id="184"/>
      <w:bookmarkEnd w:id="185"/>
    </w:p>
    <w:p w:rsidR="00267D5F" w:rsidRDefault="005065F0" w:rsidP="00920A9B">
      <w:pPr>
        <w:keepNext/>
      </w:pPr>
      <w:r w:rsidRPr="00417582">
        <w:t>Information provided in table format</w:t>
      </w:r>
      <w:r>
        <w:t>s</w:t>
      </w:r>
      <w:r w:rsidRPr="00417582">
        <w:t xml:space="preserve"> </w:t>
      </w:r>
      <w:r>
        <w:t xml:space="preserve">is sometimes </w:t>
      </w:r>
      <w:r w:rsidRPr="00417582">
        <w:t xml:space="preserve">incompatible with screen reader software. Tables are also difficult </w:t>
      </w:r>
      <w:r w:rsidRPr="001F07DE">
        <w:t>when</w:t>
      </w:r>
      <w:r w:rsidRPr="00417582">
        <w:t xml:space="preserve"> </w:t>
      </w:r>
      <w:r>
        <w:t xml:space="preserve">you are </w:t>
      </w:r>
      <w:r w:rsidRPr="00417582">
        <w:t xml:space="preserve">producing </w:t>
      </w:r>
      <w:r>
        <w:t>l</w:t>
      </w:r>
      <w:r w:rsidRPr="00417582">
        <w:t xml:space="preserve">arge </w:t>
      </w:r>
      <w:r>
        <w:t>p</w:t>
      </w:r>
      <w:r w:rsidRPr="00417582">
        <w:t>rint</w:t>
      </w:r>
      <w:r>
        <w:t xml:space="preserve"> documents</w:t>
      </w:r>
      <w:r w:rsidRPr="00417582">
        <w:t xml:space="preserve"> – </w:t>
      </w:r>
      <w:r>
        <w:t xml:space="preserve">in this case, </w:t>
      </w:r>
      <w:r w:rsidRPr="00417582">
        <w:t xml:space="preserve">think about other ways </w:t>
      </w:r>
      <w:r>
        <w:t xml:space="preserve">to </w:t>
      </w:r>
      <w:r w:rsidRPr="00417582">
        <w:t>present the same information without a table.</w:t>
      </w:r>
    </w:p>
    <w:p w:rsidR="00920A9B" w:rsidRDefault="00920A9B" w:rsidP="00920A9B">
      <w:pPr>
        <w:keepNext/>
      </w:pPr>
    </w:p>
    <w:p w:rsidR="001F07DE" w:rsidRDefault="005065F0" w:rsidP="005065F0">
      <w:r>
        <w:t>Consider these tips.</w:t>
      </w:r>
    </w:p>
    <w:p w:rsidR="001F07DE" w:rsidRDefault="005065F0" w:rsidP="00920A9B">
      <w:pPr>
        <w:pStyle w:val="Bullet"/>
      </w:pPr>
      <w:r>
        <w:t xml:space="preserve">Use a </w:t>
      </w:r>
      <w:r w:rsidRPr="00E113C9">
        <w:t xml:space="preserve">table </w:t>
      </w:r>
      <w:r>
        <w:t xml:space="preserve">only </w:t>
      </w:r>
      <w:r w:rsidRPr="00E113C9">
        <w:t>for presenting data, rather than for design/layout purposes.</w:t>
      </w:r>
    </w:p>
    <w:p w:rsidR="001F07DE" w:rsidRDefault="005065F0" w:rsidP="00920A9B">
      <w:pPr>
        <w:pStyle w:val="Bullet"/>
      </w:pPr>
      <w:r w:rsidRPr="00E113C9">
        <w:t>Do not merge cells</w:t>
      </w:r>
      <w:r>
        <w:t xml:space="preserve"> or split cells</w:t>
      </w:r>
      <w:r w:rsidRPr="00E113C9">
        <w:t>, as screen readers are unable to interpret this information accurately.</w:t>
      </w:r>
    </w:p>
    <w:p w:rsidR="001F07DE" w:rsidRDefault="005065F0" w:rsidP="00920A9B">
      <w:pPr>
        <w:pStyle w:val="Bullet"/>
      </w:pPr>
      <w:r>
        <w:t xml:space="preserve">Keep tables simple to understand by including </w:t>
      </w:r>
      <w:r w:rsidRPr="00E113C9">
        <w:t>one</w:t>
      </w:r>
      <w:r>
        <w:t xml:space="preserve"> piece of information per cell.</w:t>
      </w:r>
    </w:p>
    <w:p w:rsidR="001F07DE" w:rsidRDefault="005065F0" w:rsidP="00920A9B">
      <w:pPr>
        <w:pStyle w:val="Bullet"/>
      </w:pPr>
      <w:r>
        <w:t>Avoid using blank cells for formatting purposes, as this can be misleading.</w:t>
      </w:r>
    </w:p>
    <w:p w:rsidR="00267D5F" w:rsidRDefault="005065F0" w:rsidP="00920A9B">
      <w:pPr>
        <w:pStyle w:val="Bullet"/>
      </w:pPr>
      <w:r>
        <w:t xml:space="preserve">When using Microsoft Word, use the bookmark feature for tables; this enables people using screen readers to effectively navigate the document. To do this, put the cursor in the top right-hand box of the table, click </w:t>
      </w:r>
      <w:r w:rsidR="00267D5F">
        <w:t>‘</w:t>
      </w:r>
      <w:r>
        <w:t>insert</w:t>
      </w:r>
      <w:r w:rsidR="00267D5F">
        <w:t>’</w:t>
      </w:r>
      <w:r>
        <w:t xml:space="preserve">, then type a bookmark name (eg, </w:t>
      </w:r>
      <w:r w:rsidR="00267D5F">
        <w:t>‘</w:t>
      </w:r>
      <w:r>
        <w:t>title1</w:t>
      </w:r>
      <w:r w:rsidR="00267D5F">
        <w:t>’</w:t>
      </w:r>
      <w:r>
        <w:t xml:space="preserve">) and click </w:t>
      </w:r>
      <w:r w:rsidR="00267D5F">
        <w:t>‘</w:t>
      </w:r>
      <w:r>
        <w:t>add</w:t>
      </w:r>
      <w:r w:rsidR="00267D5F">
        <w:t>’</w:t>
      </w:r>
      <w:r>
        <w:t>. Different bookmark names are needed for each table.</w:t>
      </w:r>
    </w:p>
    <w:p w:rsidR="001F07DE" w:rsidRDefault="005065F0" w:rsidP="00920A9B">
      <w:pPr>
        <w:pStyle w:val="Bullet"/>
      </w:pPr>
      <w:r>
        <w:t>Where available use programmes</w:t>
      </w:r>
      <w:r w:rsidR="00267D5F">
        <w:t>’</w:t>
      </w:r>
      <w:r>
        <w:t xml:space="preserve"> </w:t>
      </w:r>
      <w:r w:rsidR="00267D5F">
        <w:t>‘</w:t>
      </w:r>
      <w:r>
        <w:t>Accessibility Checker</w:t>
      </w:r>
      <w:r w:rsidR="00267D5F">
        <w:t>’</w:t>
      </w:r>
      <w:r>
        <w:t xml:space="preserve"> features, as described in </w:t>
      </w:r>
      <w:r w:rsidR="00267D5F">
        <w:t>‘</w:t>
      </w:r>
      <w:r w:rsidRPr="00E07AA6">
        <w:t>Using images, diagrams and graphs</w:t>
      </w:r>
      <w:r w:rsidR="00267D5F">
        <w:t>’</w:t>
      </w:r>
      <w:r>
        <w:t xml:space="preserve"> above.</w:t>
      </w:r>
    </w:p>
    <w:p w:rsidR="00920A9B" w:rsidRDefault="00920A9B" w:rsidP="00920A9B"/>
    <w:p w:rsidR="00AB3FD5" w:rsidRDefault="00AB3FD5" w:rsidP="00AB3FD5">
      <w:bookmarkStart w:id="186" w:name="_Appendix_6_–"/>
      <w:bookmarkStart w:id="187" w:name="_Using_written_information"/>
      <w:bookmarkStart w:id="188" w:name="_Toc416691395"/>
      <w:bookmarkStart w:id="189" w:name="_Toc442354556"/>
      <w:bookmarkStart w:id="190" w:name="_Toc404864971"/>
      <w:bookmarkEnd w:id="164"/>
      <w:bookmarkEnd w:id="165"/>
      <w:bookmarkEnd w:id="186"/>
      <w:bookmarkEnd w:id="187"/>
      <w:r>
        <w:br w:type="page"/>
      </w:r>
    </w:p>
    <w:p w:rsidR="001F07DE" w:rsidRDefault="005065F0" w:rsidP="00AB3FD5">
      <w:pPr>
        <w:pStyle w:val="Heading2"/>
        <w:spacing w:before="0"/>
      </w:pPr>
      <w:bookmarkStart w:id="191" w:name="_Toc444166673"/>
      <w:r w:rsidRPr="000869F7">
        <w:lastRenderedPageBreak/>
        <w:t>Using written information</w:t>
      </w:r>
      <w:bookmarkEnd w:id="188"/>
      <w:r w:rsidRPr="000869F7">
        <w:t xml:space="preserve"> and printed materials accessibly</w:t>
      </w:r>
      <w:bookmarkEnd w:id="189"/>
      <w:bookmarkEnd w:id="191"/>
    </w:p>
    <w:bookmarkEnd w:id="190"/>
    <w:p w:rsidR="001F07DE" w:rsidRDefault="005065F0" w:rsidP="00920A9B">
      <w:r>
        <w:t>When preparing written information for use within your engagement process, consider the following guidelines.</w:t>
      </w:r>
    </w:p>
    <w:p w:rsidR="001F07DE" w:rsidRDefault="005065F0" w:rsidP="00920A9B">
      <w:pPr>
        <w:pStyle w:val="Bullet"/>
      </w:pPr>
      <w:r>
        <w:t>To meet most people</w:t>
      </w:r>
      <w:r w:rsidR="00267D5F">
        <w:t>’</w:t>
      </w:r>
      <w:r>
        <w:t>s needs, u</w:t>
      </w:r>
      <w:r w:rsidRPr="00417582">
        <w:t>se a larger-than</w:t>
      </w:r>
      <w:r>
        <w:t>-usual font size, and ensure the font size is never less than 12 points</w:t>
      </w:r>
      <w:r w:rsidRPr="00417582">
        <w:t>.</w:t>
      </w:r>
    </w:p>
    <w:p w:rsidR="00267D5F" w:rsidRDefault="005065F0" w:rsidP="00920A9B">
      <w:pPr>
        <w:pStyle w:val="Bullet"/>
      </w:pPr>
      <w:r w:rsidRPr="00417582">
        <w:t xml:space="preserve">Produce a </w:t>
      </w:r>
      <w:r>
        <w:t>l</w:t>
      </w:r>
      <w:r w:rsidRPr="00417582">
        <w:t xml:space="preserve">arge </w:t>
      </w:r>
      <w:r>
        <w:t>p</w:t>
      </w:r>
      <w:r w:rsidRPr="00417582">
        <w:t xml:space="preserve">rint version (a minimum </w:t>
      </w:r>
      <w:r>
        <w:t>of</w:t>
      </w:r>
      <w:r w:rsidRPr="00417582">
        <w:t xml:space="preserve"> 16</w:t>
      </w:r>
      <w:r>
        <w:t>-</w:t>
      </w:r>
      <w:r w:rsidRPr="00417582">
        <w:t xml:space="preserve">point font, but preferably 18) for people with </w:t>
      </w:r>
      <w:r>
        <w:t xml:space="preserve">vision </w:t>
      </w:r>
      <w:r w:rsidRPr="00417582">
        <w:t xml:space="preserve">impairments </w:t>
      </w:r>
      <w:r>
        <w:t>or those with learning/</w:t>
      </w:r>
      <w:r w:rsidRPr="005A632E">
        <w:t xml:space="preserve">intellectual </w:t>
      </w:r>
      <w:r>
        <w:t>disabilities</w:t>
      </w:r>
      <w:r w:rsidRPr="00417582">
        <w:t>.</w:t>
      </w:r>
    </w:p>
    <w:p w:rsidR="001F07DE" w:rsidRDefault="005065F0" w:rsidP="00920A9B">
      <w:pPr>
        <w:pStyle w:val="Bullet"/>
      </w:pPr>
      <w:r w:rsidRPr="00417582">
        <w:t>Use plain sans-serif fonts</w:t>
      </w:r>
      <w:r>
        <w:t xml:space="preserve"> (a font without the </w:t>
      </w:r>
      <w:r w:rsidR="00267D5F">
        <w:t>‘</w:t>
      </w:r>
      <w:r>
        <w:t>serifs</w:t>
      </w:r>
      <w:r w:rsidR="00267D5F">
        <w:t>’</w:t>
      </w:r>
      <w:r>
        <w:t xml:space="preserve"> or small lines attached to the bottom of letters or symbols), such as Arial, Tahoma or </w:t>
      </w:r>
      <w:r w:rsidRPr="00344754">
        <w:t>Calibri</w:t>
      </w:r>
    </w:p>
    <w:p w:rsidR="001F07DE" w:rsidRPr="00FA7CCF" w:rsidRDefault="005065F0" w:rsidP="00920A9B">
      <w:pPr>
        <w:pStyle w:val="Bullet"/>
      </w:pPr>
      <w:r w:rsidRPr="00417582">
        <w:t>Information provided in table format</w:t>
      </w:r>
      <w:r>
        <w:t>s</w:t>
      </w:r>
      <w:r w:rsidRPr="00417582">
        <w:t xml:space="preserve"> </w:t>
      </w:r>
      <w:r>
        <w:t xml:space="preserve">is sometimes </w:t>
      </w:r>
      <w:r w:rsidRPr="00417582">
        <w:t xml:space="preserve">incompatible with screen reader software packages used by </w:t>
      </w:r>
      <w:r>
        <w:t xml:space="preserve">blind </w:t>
      </w:r>
      <w:r w:rsidRPr="00417582">
        <w:t xml:space="preserve">people </w:t>
      </w:r>
      <w:r>
        <w:t xml:space="preserve">or those </w:t>
      </w:r>
      <w:r w:rsidRPr="00417582">
        <w:t xml:space="preserve">with </w:t>
      </w:r>
      <w:r>
        <w:t xml:space="preserve">vision </w:t>
      </w:r>
      <w:r w:rsidRPr="00417582">
        <w:t xml:space="preserve">impairments. Tables are also difficult when producing </w:t>
      </w:r>
      <w:r>
        <w:t>l</w:t>
      </w:r>
      <w:r w:rsidRPr="00417582">
        <w:t xml:space="preserve">arge </w:t>
      </w:r>
      <w:r>
        <w:t>p</w:t>
      </w:r>
      <w:r w:rsidRPr="00417582">
        <w:t xml:space="preserve">rint – think about ways </w:t>
      </w:r>
      <w:r>
        <w:t xml:space="preserve">you could present the same information </w:t>
      </w:r>
      <w:r w:rsidRPr="00417582">
        <w:t>without a table.</w:t>
      </w:r>
      <w:r>
        <w:t xml:space="preserve"> </w:t>
      </w:r>
      <w:r w:rsidRPr="00FA7CCF">
        <w:t xml:space="preserve">See </w:t>
      </w:r>
      <w:r w:rsidR="00267D5F" w:rsidRPr="00FA7CCF">
        <w:t>‘</w:t>
      </w:r>
      <w:hyperlink w:anchor="_Appendix_5_–_1" w:history="1">
        <w:r w:rsidRPr="00FA7CCF">
          <w:rPr>
            <w:rStyle w:val="Hyperlink"/>
            <w:color w:val="auto"/>
          </w:rPr>
          <w:t>Using images, diagrams, graphs and tables accessibly</w:t>
        </w:r>
      </w:hyperlink>
      <w:r w:rsidR="00920A9B" w:rsidRPr="00FA7CCF">
        <w:t>’</w:t>
      </w:r>
      <w:r w:rsidR="009F0D47" w:rsidRPr="00FA7CCF">
        <w:t xml:space="preserve"> (page 15)</w:t>
      </w:r>
      <w:r w:rsidRPr="00FA7CCF">
        <w:t>.</w:t>
      </w:r>
    </w:p>
    <w:p w:rsidR="001F07DE" w:rsidRPr="00FA7CCF" w:rsidRDefault="005065F0" w:rsidP="00920A9B">
      <w:pPr>
        <w:pStyle w:val="Bullet"/>
      </w:pPr>
      <w:r w:rsidRPr="00FA7CCF">
        <w:t>Use paper thick enough so that text from the other side of the page will not show through.</w:t>
      </w:r>
    </w:p>
    <w:p w:rsidR="001F07DE" w:rsidRPr="00FA7CCF" w:rsidRDefault="005065F0" w:rsidP="00920A9B">
      <w:pPr>
        <w:pStyle w:val="Bullet"/>
      </w:pPr>
      <w:r w:rsidRPr="00FA7CCF">
        <w:t>Use standard capital and lower case sentences, even in headings: text in all-capitals is harder to read. Use bold text for emphasis, rather than italics, which are harder to read. Reserve underscored text for hyperlinks.</w:t>
      </w:r>
    </w:p>
    <w:p w:rsidR="001F07DE" w:rsidRPr="00FA7CCF" w:rsidRDefault="005065F0" w:rsidP="00920A9B">
      <w:pPr>
        <w:pStyle w:val="Bullet"/>
      </w:pPr>
      <w:r w:rsidRPr="00FA7CCF">
        <w:t>Have an identical margin width on either side of the text.</w:t>
      </w:r>
    </w:p>
    <w:p w:rsidR="00267D5F" w:rsidRPr="00FA7CCF" w:rsidRDefault="005065F0" w:rsidP="00920A9B">
      <w:pPr>
        <w:pStyle w:val="Bullet"/>
      </w:pPr>
      <w:r w:rsidRPr="00FA7CCF">
        <w:t>Set margins justified to the left, with the right margin unjustified.</w:t>
      </w:r>
    </w:p>
    <w:p w:rsidR="001F07DE" w:rsidRPr="00FA7CCF" w:rsidRDefault="005065F0" w:rsidP="00920A9B">
      <w:pPr>
        <w:pStyle w:val="Bullet"/>
      </w:pPr>
      <w:r w:rsidRPr="00FA7CCF">
        <w:t>Use non-reflective paper in white or pale colours, and print in a dark colour, preferably black: high-contrast text is easier to read. Avoid colour combinations with low contrast (eg, blue print on a green background).</w:t>
      </w:r>
    </w:p>
    <w:p w:rsidR="001F07DE" w:rsidRPr="00FA7CCF" w:rsidRDefault="005065F0" w:rsidP="00920A9B">
      <w:pPr>
        <w:pStyle w:val="Bullet"/>
      </w:pPr>
      <w:r w:rsidRPr="00FA7CCF">
        <w:t xml:space="preserve">Include a brief description under images and diagrams. See further </w:t>
      </w:r>
      <w:r w:rsidR="00267D5F" w:rsidRPr="00FA7CCF">
        <w:t>‘</w:t>
      </w:r>
      <w:hyperlink w:anchor="_Appendix_5_–_1" w:history="1">
        <w:r w:rsidRPr="00FA7CCF">
          <w:rPr>
            <w:rStyle w:val="Hyperlink"/>
            <w:color w:val="auto"/>
          </w:rPr>
          <w:t>Using images, diagrams, graphs and tables accessibly</w:t>
        </w:r>
      </w:hyperlink>
      <w:r w:rsidR="00920A9B" w:rsidRPr="00FA7CCF">
        <w:t>’</w:t>
      </w:r>
      <w:r w:rsidR="009F0D47" w:rsidRPr="00FA7CCF">
        <w:t xml:space="preserve"> (page 15)</w:t>
      </w:r>
      <w:r w:rsidRPr="00FA7CCF">
        <w:t>.</w:t>
      </w:r>
    </w:p>
    <w:p w:rsidR="00267D5F" w:rsidRDefault="005065F0" w:rsidP="00920A9B">
      <w:pPr>
        <w:pStyle w:val="Bullet"/>
      </w:pPr>
      <w:r>
        <w:t xml:space="preserve">Do not place </w:t>
      </w:r>
      <w:r w:rsidRPr="00417582">
        <w:t>text over graphics, background patterns, blocks of colour or dark shading.</w:t>
      </w:r>
    </w:p>
    <w:p w:rsidR="00267D5F" w:rsidRDefault="005065F0" w:rsidP="00920A9B">
      <w:pPr>
        <w:pStyle w:val="Bullet"/>
      </w:pPr>
      <w:r>
        <w:t>Many PDF</w:t>
      </w:r>
      <w:r w:rsidRPr="00417582">
        <w:t xml:space="preserve"> </w:t>
      </w:r>
      <w:r>
        <w:t xml:space="preserve">files (eg, scanned documents) </w:t>
      </w:r>
      <w:r w:rsidRPr="00417582">
        <w:t xml:space="preserve">are incompatible with screen reader software packages </w:t>
      </w:r>
      <w:r>
        <w:t>(</w:t>
      </w:r>
      <w:r w:rsidRPr="00417582">
        <w:t>which turn text into speech</w:t>
      </w:r>
      <w:r>
        <w:t>)</w:t>
      </w:r>
      <w:r w:rsidRPr="00417582">
        <w:t xml:space="preserve">, and </w:t>
      </w:r>
      <w:r>
        <w:t xml:space="preserve">therefore </w:t>
      </w:r>
      <w:r w:rsidRPr="00417582">
        <w:t xml:space="preserve">people with </w:t>
      </w:r>
      <w:r>
        <w:t xml:space="preserve">vision </w:t>
      </w:r>
      <w:r w:rsidRPr="00417582">
        <w:t>impairments</w:t>
      </w:r>
      <w:r>
        <w:t xml:space="preserve"> might find it difficult to use them</w:t>
      </w:r>
      <w:r w:rsidRPr="00417582">
        <w:t xml:space="preserve">. </w:t>
      </w:r>
      <w:r>
        <w:t>In this case, p</w:t>
      </w:r>
      <w:r w:rsidRPr="00417582">
        <w:t xml:space="preserve">ublish a Word document </w:t>
      </w:r>
      <w:r>
        <w:t xml:space="preserve">or HTML version (if you are publishing on the web) </w:t>
      </w:r>
      <w:r w:rsidRPr="00417582">
        <w:t>alongside PDFs.</w:t>
      </w:r>
    </w:p>
    <w:p w:rsidR="001F07DE" w:rsidRDefault="005065F0" w:rsidP="00920A9B">
      <w:pPr>
        <w:pStyle w:val="Bullet"/>
      </w:pPr>
      <w:r>
        <w:t>Electronic Word documents are generally accessible to people with low or no vision if they are using electronic screen readers.</w:t>
      </w:r>
      <w:r w:rsidR="001F07DE">
        <w:t xml:space="preserve"> </w:t>
      </w:r>
      <w:r>
        <w:t xml:space="preserve">You may also consider providing </w:t>
      </w:r>
      <w:r w:rsidRPr="00417582">
        <w:t xml:space="preserve">an </w:t>
      </w:r>
      <w:r>
        <w:t xml:space="preserve">audible </w:t>
      </w:r>
      <w:r w:rsidRPr="00417582">
        <w:t xml:space="preserve">version of a document </w:t>
      </w:r>
      <w:r>
        <w:t>(eg, in a DVD/CD or MP3 file) or a Braille translation. D</w:t>
      </w:r>
      <w:r w:rsidRPr="00417582">
        <w:t xml:space="preserve">iscuss </w:t>
      </w:r>
      <w:r>
        <w:t>participants</w:t>
      </w:r>
      <w:r w:rsidR="00267D5F">
        <w:t>’</w:t>
      </w:r>
      <w:r>
        <w:t xml:space="preserve"> preferences in this regard </w:t>
      </w:r>
      <w:r w:rsidRPr="00417582">
        <w:t>ahead of time.</w:t>
      </w:r>
    </w:p>
    <w:p w:rsidR="00267D5F" w:rsidRDefault="005065F0" w:rsidP="00920A9B">
      <w:pPr>
        <w:pStyle w:val="Bullet"/>
      </w:pPr>
      <w:r w:rsidRPr="00417582">
        <w:t>Use everyday language and avoid jargon.</w:t>
      </w:r>
    </w:p>
    <w:p w:rsidR="00920A9B" w:rsidRDefault="005065F0" w:rsidP="00920A9B">
      <w:pPr>
        <w:pStyle w:val="Bullet"/>
      </w:pPr>
      <w:r>
        <w:t>You may need to provide a</w:t>
      </w:r>
      <w:r w:rsidRPr="00417582">
        <w:t xml:space="preserve">n Easy Read translation of a document </w:t>
      </w:r>
      <w:r>
        <w:t xml:space="preserve">for </w:t>
      </w:r>
      <w:r w:rsidRPr="00417582">
        <w:t xml:space="preserve">people with </w:t>
      </w:r>
      <w:r>
        <w:t>learning/</w:t>
      </w:r>
      <w:r w:rsidRPr="005A632E">
        <w:t xml:space="preserve">intellectual </w:t>
      </w:r>
      <w:r>
        <w:t xml:space="preserve">disabilities. A </w:t>
      </w:r>
      <w:r w:rsidRPr="009B4D0A">
        <w:t>support person</w:t>
      </w:r>
      <w:r>
        <w:t xml:space="preserve"> or meeting assistant</w:t>
      </w:r>
      <w:r w:rsidRPr="009B4D0A">
        <w:t xml:space="preserve"> may be </w:t>
      </w:r>
      <w:r>
        <w:t xml:space="preserve">able </w:t>
      </w:r>
      <w:r w:rsidRPr="009B4D0A">
        <w:t xml:space="preserve">to assist </w:t>
      </w:r>
      <w:r>
        <w:t>the person</w:t>
      </w:r>
      <w:r w:rsidRPr="009B4D0A">
        <w:t xml:space="preserve"> </w:t>
      </w:r>
      <w:r>
        <w:t xml:space="preserve">to </w:t>
      </w:r>
      <w:r w:rsidRPr="009B4D0A">
        <w:t xml:space="preserve">understand </w:t>
      </w:r>
      <w:r>
        <w:t xml:space="preserve">the documents </w:t>
      </w:r>
      <w:r w:rsidRPr="009B4D0A">
        <w:t xml:space="preserve">prior to the meeting. </w:t>
      </w:r>
      <w:r>
        <w:t>Regardless, providing the information in advance to meeting assistants can help them be prepared to support the person during the event. Se</w:t>
      </w:r>
      <w:r w:rsidRPr="00FA7CCF">
        <w:t>e</w:t>
      </w:r>
      <w:bookmarkStart w:id="192" w:name="_Toc404864972"/>
      <w:r w:rsidRPr="00FA7CCF">
        <w:t xml:space="preserve"> </w:t>
      </w:r>
      <w:r w:rsidR="00267D5F" w:rsidRPr="00FA7CCF">
        <w:t>‘</w:t>
      </w:r>
      <w:hyperlink w:anchor="_Appendix_12_–" w:history="1">
        <w:r w:rsidRPr="00FA7CCF">
          <w:rPr>
            <w:rStyle w:val="Hyperlink"/>
            <w:color w:val="auto"/>
          </w:rPr>
          <w:t>Engaging with people with learning/intellectual disabilities</w:t>
        </w:r>
      </w:hyperlink>
      <w:r w:rsidR="00920A9B" w:rsidRPr="005C60AD">
        <w:t>’</w:t>
      </w:r>
      <w:r w:rsidR="00933936">
        <w:t xml:space="preserve"> </w:t>
      </w:r>
      <w:r w:rsidR="00933936" w:rsidRPr="00933936">
        <w:rPr>
          <w:rStyle w:val="Hyperlink"/>
          <w:color w:val="auto"/>
        </w:rPr>
        <w:t>(</w:t>
      </w:r>
      <w:r w:rsidR="0025377E">
        <w:rPr>
          <w:rStyle w:val="Hyperlink"/>
          <w:color w:val="auto"/>
        </w:rPr>
        <w:t>page 30</w:t>
      </w:r>
      <w:r w:rsidR="00933936" w:rsidRPr="00933936">
        <w:rPr>
          <w:rStyle w:val="Hyperlink"/>
          <w:color w:val="auto"/>
        </w:rPr>
        <w:t>)</w:t>
      </w:r>
      <w:r w:rsidRPr="004C0767">
        <w:t>.</w:t>
      </w:r>
    </w:p>
    <w:p w:rsidR="00920A9B" w:rsidRPr="00920A9B" w:rsidRDefault="00920A9B" w:rsidP="00920A9B"/>
    <w:p w:rsidR="001F07DE" w:rsidRDefault="005065F0" w:rsidP="00920A9B">
      <w:pPr>
        <w:pStyle w:val="Heading2"/>
      </w:pPr>
      <w:bookmarkStart w:id="193" w:name="_Appendix_7_–"/>
      <w:bookmarkStart w:id="194" w:name="_Using_testimonials"/>
      <w:bookmarkStart w:id="195" w:name="_Toc442354557"/>
      <w:bookmarkStart w:id="196" w:name="_Toc444166674"/>
      <w:bookmarkStart w:id="197" w:name="_Toc416691396"/>
      <w:bookmarkEnd w:id="193"/>
      <w:bookmarkEnd w:id="194"/>
      <w:r w:rsidRPr="000869F7">
        <w:lastRenderedPageBreak/>
        <w:t>Using testimonials</w:t>
      </w:r>
      <w:bookmarkEnd w:id="195"/>
      <w:bookmarkEnd w:id="196"/>
    </w:p>
    <w:p w:rsidR="001F07DE" w:rsidRDefault="005065F0" w:rsidP="00AB3FD5">
      <w:pPr>
        <w:keepNext/>
      </w:pPr>
      <w:r>
        <w:t>Testimonials are a great way of capturing the voice of your participants at the feedback stage. They enable your audience to better understand the material you have provided. They can add credibility and substantiate the results you are presenting.</w:t>
      </w:r>
    </w:p>
    <w:p w:rsidR="00920A9B" w:rsidRDefault="00920A9B" w:rsidP="00920A9B"/>
    <w:p w:rsidR="001F07DE" w:rsidRDefault="005065F0" w:rsidP="00920A9B">
      <w:r>
        <w:t>Seek permission from participants before using a testimonial.</w:t>
      </w:r>
    </w:p>
    <w:p w:rsidR="00920A9B" w:rsidRDefault="00920A9B" w:rsidP="00920A9B"/>
    <w:p w:rsidR="001F07DE" w:rsidRDefault="005065F0" w:rsidP="00920A9B">
      <w:r>
        <w:t>Here is an example testimonial.</w:t>
      </w:r>
    </w:p>
    <w:p w:rsidR="00920A9B" w:rsidRDefault="00920A9B" w:rsidP="00920A9B"/>
    <w:p w:rsidR="001F07DE" w:rsidRDefault="005065F0" w:rsidP="00920A9B">
      <w:pPr>
        <w:pStyle w:val="Heading3"/>
      </w:pPr>
      <w:bookmarkStart w:id="198" w:name="_Toc404864986"/>
      <w:bookmarkStart w:id="199" w:name="_Toc404865198"/>
      <w:bookmarkStart w:id="200" w:name="_Toc404865421"/>
      <w:bookmarkStart w:id="201" w:name="_Toc404865482"/>
      <w:bookmarkStart w:id="202" w:name="_Toc404866237"/>
      <w:bookmarkStart w:id="203" w:name="_Toc404867055"/>
      <w:bookmarkStart w:id="204" w:name="_Toc404927700"/>
      <w:bookmarkStart w:id="205" w:name="_Toc406753612"/>
      <w:bookmarkStart w:id="206" w:name="_Toc407006520"/>
      <w:bookmarkStart w:id="207" w:name="_Toc407006661"/>
      <w:r w:rsidRPr="006B4C62">
        <w:t>Testimonial</w:t>
      </w:r>
      <w:bookmarkEnd w:id="198"/>
      <w:bookmarkEnd w:id="199"/>
      <w:bookmarkEnd w:id="200"/>
      <w:bookmarkEnd w:id="201"/>
      <w:bookmarkEnd w:id="202"/>
      <w:bookmarkEnd w:id="203"/>
      <w:bookmarkEnd w:id="204"/>
      <w:bookmarkEnd w:id="205"/>
      <w:r w:rsidRPr="006B4C62">
        <w:t>: government disability strategy development</w:t>
      </w:r>
      <w:bookmarkEnd w:id="206"/>
      <w:bookmarkEnd w:id="207"/>
    </w:p>
    <w:p w:rsidR="001F07DE" w:rsidRDefault="005065F0" w:rsidP="00920A9B">
      <w:pPr>
        <w:pStyle w:val="Quote"/>
      </w:pPr>
      <w:r w:rsidRPr="00417582">
        <w:t>During the planning stage of their new disability strategy, one of the government departments got in touch with DPOs [</w:t>
      </w:r>
      <w:r>
        <w:t>d</w:t>
      </w:r>
      <w:r w:rsidRPr="00417582">
        <w:t xml:space="preserve">isabled </w:t>
      </w:r>
      <w:r>
        <w:t>people</w:t>
      </w:r>
      <w:r w:rsidR="00267D5F">
        <w:t>’</w:t>
      </w:r>
      <w:r>
        <w:t>s</w:t>
      </w:r>
      <w:r w:rsidRPr="00417582">
        <w:t xml:space="preserve"> </w:t>
      </w:r>
      <w:r>
        <w:t>o</w:t>
      </w:r>
      <w:r w:rsidRPr="00417582">
        <w:t>rganisations] and asked them the best ways to plan a consultation meeting with disabled people. They wanted advice from a diverse range of disabled people on the development and implementation of the strategy, so we worked with them on planning the content and form of the meeting, and they got a disabled person to facilitate it too. It was really great – I thought the meeting was inclusive, and engaged with the right people. And the department were happy too – they said they received helpful feedback on their new strategy and had ideas about how to move forward.</w:t>
      </w:r>
    </w:p>
    <w:p w:rsidR="001F07DE" w:rsidRDefault="005065F0" w:rsidP="00920A9B">
      <w:pPr>
        <w:pStyle w:val="Quote"/>
        <w:spacing w:before="0"/>
        <w:jc w:val="right"/>
      </w:pPr>
      <w:r>
        <w:t>–</w:t>
      </w:r>
      <w:r w:rsidRPr="00863659">
        <w:t xml:space="preserve"> Feedback from a person </w:t>
      </w:r>
      <w:r>
        <w:t>after attending a joint planning meeting</w:t>
      </w:r>
    </w:p>
    <w:p w:rsidR="001F07DE" w:rsidRDefault="001F07DE" w:rsidP="00920A9B"/>
    <w:p w:rsidR="00AB3FD5" w:rsidRDefault="00AB3FD5" w:rsidP="00AB3FD5">
      <w:bookmarkStart w:id="208" w:name="_Accessible_presentations_and"/>
      <w:bookmarkStart w:id="209" w:name="_Toc442354558"/>
      <w:bookmarkEnd w:id="208"/>
      <w:r>
        <w:br w:type="page"/>
      </w:r>
    </w:p>
    <w:p w:rsidR="001F07DE" w:rsidRDefault="005065F0" w:rsidP="00AB3FD5">
      <w:pPr>
        <w:pStyle w:val="Heading2"/>
        <w:spacing w:before="0"/>
      </w:pPr>
      <w:bookmarkStart w:id="210" w:name="_Toc444166675"/>
      <w:r w:rsidRPr="000869F7">
        <w:lastRenderedPageBreak/>
        <w:t>Accessible presentations and other verbal communication</w:t>
      </w:r>
      <w:bookmarkEnd w:id="197"/>
      <w:bookmarkEnd w:id="209"/>
      <w:bookmarkEnd w:id="210"/>
    </w:p>
    <w:bookmarkEnd w:id="192"/>
    <w:p w:rsidR="001F07DE" w:rsidRDefault="005065F0" w:rsidP="00AB3FD5">
      <w:r>
        <w:t>When preparing for discussions, presentations and any other verbal communication, consider the following guidelines.</w:t>
      </w:r>
    </w:p>
    <w:p w:rsidR="001F07DE" w:rsidRDefault="005065F0" w:rsidP="00AB3FD5">
      <w:pPr>
        <w:pStyle w:val="Bullet"/>
      </w:pPr>
      <w:r w:rsidRPr="00417582">
        <w:t>Speak clearly</w:t>
      </w:r>
      <w:r>
        <w:t>,</w:t>
      </w:r>
      <w:r w:rsidRPr="00417582">
        <w:t xml:space="preserve"> </w:t>
      </w:r>
      <w:r>
        <w:t>at a measured pace, with even intonation</w:t>
      </w:r>
      <w:r w:rsidRPr="00417582">
        <w:t>.</w:t>
      </w:r>
    </w:p>
    <w:p w:rsidR="00267D5F" w:rsidRDefault="005065F0" w:rsidP="00AB3FD5">
      <w:pPr>
        <w:pStyle w:val="Bullet"/>
      </w:pPr>
      <w:r>
        <w:t xml:space="preserve">Consider </w:t>
      </w:r>
      <w:r w:rsidRPr="00417582">
        <w:t xml:space="preserve">how many New Zealand Sign Language interpreters </w:t>
      </w:r>
      <w:r>
        <w:t xml:space="preserve">you </w:t>
      </w:r>
      <w:r w:rsidRPr="00417582">
        <w:t>require</w:t>
      </w:r>
      <w:r>
        <w:t>. You will need t</w:t>
      </w:r>
      <w:r w:rsidRPr="00417582">
        <w:t xml:space="preserve">wo interpreters, </w:t>
      </w:r>
      <w:r>
        <w:t xml:space="preserve">who can </w:t>
      </w:r>
      <w:r w:rsidRPr="00417582">
        <w:t xml:space="preserve">take turns, if a meeting goes longer than 1.5 hours or </w:t>
      </w:r>
      <w:r>
        <w:t xml:space="preserve">requires </w:t>
      </w:r>
      <w:r w:rsidRPr="00417582">
        <w:t>technically complicated signing</w:t>
      </w:r>
      <w:r>
        <w:t>. I</w:t>
      </w:r>
      <w:r w:rsidRPr="00417582">
        <w:t>t is best to discuss this with the interpreting agency.</w:t>
      </w:r>
    </w:p>
    <w:p w:rsidR="001F07DE" w:rsidRDefault="005065F0" w:rsidP="00AB3FD5">
      <w:pPr>
        <w:pStyle w:val="Bullet"/>
      </w:pPr>
      <w:r>
        <w:t>I</w:t>
      </w:r>
      <w:r w:rsidRPr="00417582">
        <w:t>t can be difficult to book New Zealand Sign Language interpreters</w:t>
      </w:r>
      <w:r>
        <w:t>,</w:t>
      </w:r>
      <w:r w:rsidRPr="00417582">
        <w:t xml:space="preserve"> as there is a shortage, so </w:t>
      </w:r>
      <w:r>
        <w:t xml:space="preserve">do so </w:t>
      </w:r>
      <w:r w:rsidRPr="00417582">
        <w:t>in advance – this is particularly true of tri-lingual interpreters (</w:t>
      </w:r>
      <w:r>
        <w:t xml:space="preserve">eg, </w:t>
      </w:r>
      <w:r w:rsidRPr="00417582">
        <w:t>Te Reo</w:t>
      </w:r>
      <w:r>
        <w:t>–</w:t>
      </w:r>
      <w:r w:rsidRPr="00417582">
        <w:t>English</w:t>
      </w:r>
      <w:r>
        <w:t>–</w:t>
      </w:r>
      <w:r w:rsidRPr="00417582">
        <w:t>New Zealand Sign Language). S</w:t>
      </w:r>
      <w:r w:rsidRPr="00FA7CCF">
        <w:t xml:space="preserve">ee </w:t>
      </w:r>
      <w:r w:rsidR="00267D5F" w:rsidRPr="00FA7CCF">
        <w:t>‘</w:t>
      </w:r>
      <w:hyperlink w:anchor="_Further_resources_and" w:history="1">
        <w:r w:rsidRPr="00FA7CCF">
          <w:rPr>
            <w:rStyle w:val="Hyperlink"/>
            <w:color w:val="auto"/>
          </w:rPr>
          <w:t>Further resources and organisations</w:t>
        </w:r>
      </w:hyperlink>
      <w:r w:rsidR="00920A9B" w:rsidRPr="00FA7CCF">
        <w:t>’</w:t>
      </w:r>
      <w:r w:rsidRPr="00FA7CCF" w:rsidDel="00E67F9A">
        <w:t xml:space="preserve"> </w:t>
      </w:r>
      <w:r w:rsidR="000B1BD7" w:rsidRPr="00FA7CCF">
        <w:rPr>
          <w:rStyle w:val="Hyperlink"/>
          <w:color w:val="auto"/>
        </w:rPr>
        <w:t xml:space="preserve">(page 39) </w:t>
      </w:r>
      <w:r w:rsidRPr="00FA7CCF">
        <w:t xml:space="preserve">for </w:t>
      </w:r>
      <w:r>
        <w:t xml:space="preserve">information on </w:t>
      </w:r>
      <w:r w:rsidRPr="00417582">
        <w:t>booking New Zealand Sign Language interpreters.</w:t>
      </w:r>
    </w:p>
    <w:p w:rsidR="00267D5F" w:rsidRDefault="005065F0" w:rsidP="00920A9B">
      <w:pPr>
        <w:pStyle w:val="Bullet"/>
      </w:pPr>
      <w:r>
        <w:t>Send any written material to be used at the event to the interpreters ahead of time.</w:t>
      </w:r>
    </w:p>
    <w:p w:rsidR="001F07DE" w:rsidRDefault="005065F0" w:rsidP="00920A9B">
      <w:pPr>
        <w:pStyle w:val="Bullet"/>
      </w:pPr>
      <w:r w:rsidRPr="00417582">
        <w:t xml:space="preserve">If a sign language interpreter is not available, or </w:t>
      </w:r>
      <w:r>
        <w:t xml:space="preserve">you wish to engage with </w:t>
      </w:r>
      <w:r w:rsidRPr="00417582">
        <w:t xml:space="preserve">Deaf participants </w:t>
      </w:r>
      <w:r>
        <w:t xml:space="preserve">who </w:t>
      </w:r>
      <w:r w:rsidRPr="00417582">
        <w:t xml:space="preserve">do not </w:t>
      </w:r>
      <w:r>
        <w:t xml:space="preserve">use </w:t>
      </w:r>
      <w:r w:rsidRPr="00417582">
        <w:t>New Zealand Sign Language, consider using an electronic note-taker</w:t>
      </w:r>
      <w:r>
        <w:t>/live captioning</w:t>
      </w:r>
      <w:r w:rsidRPr="00417582">
        <w:t xml:space="preserve"> </w:t>
      </w:r>
      <w:r>
        <w:t>to</w:t>
      </w:r>
      <w:r w:rsidRPr="00417582">
        <w:t xml:space="preserve"> transcribe the discussion in real time</w:t>
      </w:r>
      <w:r>
        <w:t>; this will transfer your material</w:t>
      </w:r>
      <w:r w:rsidRPr="00417582">
        <w:t xml:space="preserve"> on </w:t>
      </w:r>
      <w:r>
        <w:t xml:space="preserve">to </w:t>
      </w:r>
      <w:r w:rsidRPr="00417582">
        <w:t>a data show or computer screen</w:t>
      </w:r>
      <w:r>
        <w:t xml:space="preserve"> which the participant can read</w:t>
      </w:r>
      <w:r w:rsidRPr="00417582">
        <w:t>.</w:t>
      </w:r>
    </w:p>
    <w:p w:rsidR="001F07DE" w:rsidRDefault="005065F0" w:rsidP="00920A9B">
      <w:pPr>
        <w:pStyle w:val="Bullet"/>
      </w:pPr>
      <w:r>
        <w:t>Ensure there is enough light on the Sign Language interpreter, so that participants can clearly see both the interpreter</w:t>
      </w:r>
      <w:r w:rsidR="00267D5F">
        <w:t>’</w:t>
      </w:r>
      <w:r>
        <w:t>s hand movements as well as their lips.</w:t>
      </w:r>
    </w:p>
    <w:p w:rsidR="001F07DE" w:rsidRDefault="005065F0" w:rsidP="00920A9B">
      <w:pPr>
        <w:pStyle w:val="Bullet"/>
      </w:pPr>
      <w:r>
        <w:t xml:space="preserve">Consider using a hearing loop. Set it up in advance, and test it before the event to ensure it is functioning. </w:t>
      </w:r>
      <w:r w:rsidRPr="00417582">
        <w:t>Always use a microphone when a hearing loop</w:t>
      </w:r>
      <w:r w:rsidRPr="00920A9B">
        <w:rPr>
          <w:rStyle w:val="FootnoteReference"/>
        </w:rPr>
        <w:footnoteReference w:id="5"/>
      </w:r>
      <w:r w:rsidRPr="00417582">
        <w:t xml:space="preserve"> is in use, and say your name before speaking</w:t>
      </w:r>
      <w:r>
        <w:t>.</w:t>
      </w:r>
      <w:r w:rsidRPr="00417582">
        <w:t xml:space="preserve"> </w:t>
      </w:r>
      <w:r>
        <w:t>P</w:t>
      </w:r>
      <w:r w:rsidRPr="00417582">
        <w:t>eople using hearing loops often cannot differentiate between different voices over the loop</w:t>
      </w:r>
      <w:r>
        <w:t>, as all voices tend to sound mechanical</w:t>
      </w:r>
      <w:r w:rsidRPr="00417582">
        <w:t>.</w:t>
      </w:r>
    </w:p>
    <w:p w:rsidR="001F07DE" w:rsidRDefault="005065F0" w:rsidP="00920A9B">
      <w:pPr>
        <w:pStyle w:val="Bullet"/>
      </w:pPr>
      <w:r w:rsidRPr="00417582">
        <w:t>Deafblind people use a variety of communication strategies</w:t>
      </w:r>
      <w:r>
        <w:t>,</w:t>
      </w:r>
      <w:r w:rsidRPr="00417582">
        <w:t xml:space="preserve"> depending on the nature and extent of their vision and hearing impairment</w:t>
      </w:r>
      <w:r>
        <w:t>/loss,</w:t>
      </w:r>
      <w:r w:rsidRPr="00417582">
        <w:t xml:space="preserve"> including modified sign language and tactile signing. Appropriate lighting is particularly important. </w:t>
      </w:r>
      <w:r>
        <w:t>D</w:t>
      </w:r>
      <w:r w:rsidRPr="00417582">
        <w:t xml:space="preserve">iscuss communication options with </w:t>
      </w:r>
      <w:r>
        <w:t xml:space="preserve">participants, </w:t>
      </w:r>
      <w:r w:rsidRPr="00417582">
        <w:t xml:space="preserve">and contact </w:t>
      </w:r>
      <w:r>
        <w:t>Deafblind New Zealand for advice</w:t>
      </w:r>
      <w:r w:rsidRPr="00417582">
        <w:t>.</w:t>
      </w:r>
    </w:p>
    <w:p w:rsidR="001F07DE" w:rsidRDefault="005065F0" w:rsidP="00920A9B">
      <w:pPr>
        <w:pStyle w:val="Bullet"/>
      </w:pPr>
      <w:r w:rsidRPr="00417582">
        <w:t xml:space="preserve">If </w:t>
      </w:r>
      <w:r>
        <w:t xml:space="preserve">you are </w:t>
      </w:r>
      <w:r w:rsidRPr="00417582">
        <w:t>conducting a meeting, provide an agenda</w:t>
      </w:r>
      <w:r>
        <w:t>,</w:t>
      </w:r>
      <w:r w:rsidRPr="00417582">
        <w:t xml:space="preserve"> and then </w:t>
      </w:r>
      <w:r>
        <w:t xml:space="preserve">try to </w:t>
      </w:r>
      <w:r w:rsidRPr="00417582">
        <w:t>keep to the agenda topics in the order they are listed</w:t>
      </w:r>
      <w:r>
        <w:t>. T</w:t>
      </w:r>
      <w:r w:rsidRPr="00417582">
        <w:t xml:space="preserve">his will be helpful for people with </w:t>
      </w:r>
      <w:r>
        <w:t>learning/</w:t>
      </w:r>
      <w:r w:rsidRPr="005A632E">
        <w:t xml:space="preserve">intellectual </w:t>
      </w:r>
      <w:r>
        <w:t>disabilities</w:t>
      </w:r>
      <w:r w:rsidRPr="00417582">
        <w:t>.</w:t>
      </w:r>
    </w:p>
    <w:p w:rsidR="00267D5F" w:rsidRDefault="005065F0" w:rsidP="00920A9B">
      <w:pPr>
        <w:pStyle w:val="Bullet"/>
      </w:pPr>
      <w:r>
        <w:t>At times, you may need to conduct conversation and presentations at a slightly slower pace, to enable all participants time to have their say.</w:t>
      </w:r>
    </w:p>
    <w:p w:rsidR="00267D5F" w:rsidRDefault="005065F0" w:rsidP="00920A9B">
      <w:pPr>
        <w:pStyle w:val="Bullet"/>
      </w:pPr>
      <w:r w:rsidRPr="00417582">
        <w:t xml:space="preserve">When </w:t>
      </w:r>
      <w:r>
        <w:t xml:space="preserve">you are </w:t>
      </w:r>
      <w:r w:rsidRPr="00417582">
        <w:t xml:space="preserve">asking for comments from the audience, have </w:t>
      </w:r>
      <w:r>
        <w:t>at least one person (depending on the size and configuration of the group)</w:t>
      </w:r>
      <w:r w:rsidRPr="00417582">
        <w:t xml:space="preserve"> ready to take </w:t>
      </w:r>
      <w:r>
        <w:t>a</w:t>
      </w:r>
      <w:r w:rsidRPr="00417582">
        <w:t xml:space="preserve"> microphone to </w:t>
      </w:r>
      <w:r>
        <w:t>participants,</w:t>
      </w:r>
      <w:r w:rsidRPr="00417582">
        <w:t xml:space="preserve"> and ensure that </w:t>
      </w:r>
      <w:r>
        <w:t>S</w:t>
      </w:r>
      <w:r w:rsidRPr="00417582">
        <w:t xml:space="preserve">ign </w:t>
      </w:r>
      <w:r>
        <w:t>L</w:t>
      </w:r>
      <w:r w:rsidRPr="00417582">
        <w:t>anguage interpreters have a microphone available.</w:t>
      </w:r>
      <w:r>
        <w:t xml:space="preserve"> Be aware that you may need more than one microphone.</w:t>
      </w:r>
    </w:p>
    <w:p w:rsidR="001F07DE" w:rsidRDefault="005065F0" w:rsidP="00920A9B">
      <w:pPr>
        <w:pStyle w:val="Bullet"/>
      </w:pPr>
      <w:r w:rsidRPr="00417582">
        <w:t xml:space="preserve">Be prepared to offer to have a minute taker. </w:t>
      </w:r>
      <w:r>
        <w:t>A</w:t>
      </w:r>
      <w:r w:rsidRPr="00417582">
        <w:t>lso</w:t>
      </w:r>
      <w:r>
        <w:t xml:space="preserve"> consider the use of</w:t>
      </w:r>
      <w:r w:rsidRPr="00417582">
        <w:t xml:space="preserve"> a reader/writer for people who have short-term memory</w:t>
      </w:r>
      <w:r>
        <w:t xml:space="preserve"> loss</w:t>
      </w:r>
      <w:r w:rsidRPr="00417582">
        <w:t xml:space="preserve"> and for </w:t>
      </w:r>
      <w:r>
        <w:t xml:space="preserve">those </w:t>
      </w:r>
      <w:r w:rsidRPr="00417582">
        <w:t xml:space="preserve">with </w:t>
      </w:r>
      <w:r>
        <w:t>learning/</w:t>
      </w:r>
      <w:r w:rsidRPr="005A632E">
        <w:t xml:space="preserve">intellectual </w:t>
      </w:r>
      <w:r>
        <w:t xml:space="preserve">disabilities, </w:t>
      </w:r>
      <w:r w:rsidRPr="00417582">
        <w:t>when conducting surveys or asking for feedback.</w:t>
      </w:r>
    </w:p>
    <w:p w:rsidR="001F07DE" w:rsidRDefault="005065F0" w:rsidP="00920A9B">
      <w:pPr>
        <w:pStyle w:val="Bullet"/>
      </w:pPr>
      <w:r w:rsidRPr="00417582">
        <w:t>Avoid using acronyms</w:t>
      </w:r>
      <w:r>
        <w:t>,</w:t>
      </w:r>
      <w:r w:rsidRPr="00417582">
        <w:t xml:space="preserve"> and say </w:t>
      </w:r>
      <w:r>
        <w:t xml:space="preserve">all </w:t>
      </w:r>
      <w:r w:rsidRPr="00417582">
        <w:t>name</w:t>
      </w:r>
      <w:r>
        <w:t>s in full</w:t>
      </w:r>
      <w:r w:rsidRPr="00417582">
        <w:t>.</w:t>
      </w:r>
    </w:p>
    <w:p w:rsidR="00920A9B" w:rsidRDefault="00920A9B" w:rsidP="00920A9B"/>
    <w:p w:rsidR="001F07DE" w:rsidRDefault="005065F0" w:rsidP="00920A9B">
      <w:pPr>
        <w:pStyle w:val="Heading3"/>
      </w:pPr>
      <w:r w:rsidRPr="0063167D">
        <w:lastRenderedPageBreak/>
        <w:t>Presentations</w:t>
      </w:r>
    </w:p>
    <w:p w:rsidR="001F07DE" w:rsidRDefault="005065F0" w:rsidP="00920A9B">
      <w:pPr>
        <w:pStyle w:val="Bullet"/>
      </w:pPr>
      <w:r>
        <w:t>When planning for a presentation, find out the specific needs of the audience in advance, so that you can prepare accessible materials.</w:t>
      </w:r>
    </w:p>
    <w:p w:rsidR="001F07DE" w:rsidRDefault="005065F0" w:rsidP="00920A9B">
      <w:pPr>
        <w:pStyle w:val="Bullet"/>
      </w:pPr>
      <w:r>
        <w:t xml:space="preserve">When using </w:t>
      </w:r>
      <w:r w:rsidRPr="00A205D6">
        <w:t>a PowerPoint or overhead presentation, keep sentences short and easy to read. Limit key ideas to four per slide.</w:t>
      </w:r>
    </w:p>
    <w:p w:rsidR="001F07DE" w:rsidRPr="00FA7CCF" w:rsidRDefault="005065F0" w:rsidP="00920A9B">
      <w:pPr>
        <w:pStyle w:val="Bullet"/>
      </w:pPr>
      <w:r w:rsidRPr="00A205D6">
        <w:t xml:space="preserve">Read presentations in full, and describe </w:t>
      </w:r>
      <w:r>
        <w:t xml:space="preserve">images, </w:t>
      </w:r>
      <w:r w:rsidRPr="00A205D6">
        <w:t>diagrams</w:t>
      </w:r>
      <w:r>
        <w:t>, graphs</w:t>
      </w:r>
      <w:r w:rsidRPr="00A205D6">
        <w:t xml:space="preserve"> and </w:t>
      </w:r>
      <w:r>
        <w:t>tables</w:t>
      </w:r>
      <w:r w:rsidRPr="00A205D6">
        <w:t>.</w:t>
      </w:r>
      <w:r>
        <w:t xml:space="preserve"> Do not tell the whole room that this is for the benefit of people who are blind or have a vision impairment. </w:t>
      </w:r>
      <w:r w:rsidRPr="00FA7CCF">
        <w:t xml:space="preserve">See </w:t>
      </w:r>
      <w:r w:rsidR="00267D5F" w:rsidRPr="00FA7CCF">
        <w:t>‘</w:t>
      </w:r>
      <w:hyperlink w:anchor="_Appendix_5_–_1" w:history="1">
        <w:r w:rsidRPr="00FA7CCF">
          <w:rPr>
            <w:rStyle w:val="Hyperlink"/>
            <w:color w:val="auto"/>
          </w:rPr>
          <w:t>Using images, diagrams, graphs and tables accessibly</w:t>
        </w:r>
      </w:hyperlink>
      <w:r w:rsidR="00920A9B" w:rsidRPr="00FA7CCF">
        <w:t>’</w:t>
      </w:r>
      <w:r w:rsidR="009F0D47" w:rsidRPr="00FA7CCF">
        <w:t xml:space="preserve"> (page 15)</w:t>
      </w:r>
      <w:r w:rsidRPr="00FA7CCF">
        <w:t>.</w:t>
      </w:r>
    </w:p>
    <w:p w:rsidR="001F07DE" w:rsidRPr="00FA7CCF" w:rsidRDefault="005065F0" w:rsidP="00920A9B">
      <w:pPr>
        <w:pStyle w:val="Bullet"/>
      </w:pPr>
      <w:r w:rsidRPr="00FA7CCF">
        <w:t xml:space="preserve">If possible, prior to the meeting, provide a copy of PowerPoint presentations or Word documents electronically and/or in large font to anyone with a vision impairment, and to meeting assistants. </w:t>
      </w:r>
      <w:r w:rsidR="00933936" w:rsidRPr="00FA7CCF">
        <w:t>For more information on meeting assistants, s</w:t>
      </w:r>
      <w:r w:rsidRPr="00FA7CCF">
        <w:t xml:space="preserve">ee </w:t>
      </w:r>
      <w:r w:rsidR="00267D5F" w:rsidRPr="00FA7CCF">
        <w:t>‘</w:t>
      </w:r>
      <w:hyperlink w:anchor="_Appendix_12_–" w:history="1">
        <w:r w:rsidRPr="00FA7CCF">
          <w:rPr>
            <w:rStyle w:val="Hyperlink"/>
            <w:color w:val="auto"/>
          </w:rPr>
          <w:t>Engaging with people with learning/intellectual disabilities</w:t>
        </w:r>
      </w:hyperlink>
      <w:r w:rsidR="00920A9B" w:rsidRPr="00FA7CCF">
        <w:t>’</w:t>
      </w:r>
      <w:r w:rsidR="00933936" w:rsidRPr="00FA7CCF">
        <w:t xml:space="preserve"> (</w:t>
      </w:r>
      <w:r w:rsidR="0025377E" w:rsidRPr="00FA7CCF">
        <w:t>page 30</w:t>
      </w:r>
      <w:r w:rsidR="00933936" w:rsidRPr="00FA7CCF">
        <w:t>)</w:t>
      </w:r>
      <w:r w:rsidRPr="00FA7CCF">
        <w:t>.</w:t>
      </w:r>
    </w:p>
    <w:p w:rsidR="00267D5F" w:rsidRDefault="005065F0" w:rsidP="00920A9B">
      <w:pPr>
        <w:pStyle w:val="Bullet"/>
      </w:pPr>
      <w:r w:rsidRPr="00FA7CCF">
        <w:t>Provide a copy of your presentation to New Zealand Sign Language interpreters in advance, so that they can fa</w:t>
      </w:r>
      <w:r w:rsidRPr="00A205D6">
        <w:t>miliarise themselves with the content.</w:t>
      </w:r>
    </w:p>
    <w:p w:rsidR="001F07DE" w:rsidRDefault="005065F0" w:rsidP="00920A9B">
      <w:pPr>
        <w:pStyle w:val="Bullet"/>
      </w:pPr>
      <w:r>
        <w:t>Consider providing information in ad</w:t>
      </w:r>
      <w:r w:rsidRPr="000F63A2">
        <w:t xml:space="preserve">vance </w:t>
      </w:r>
      <w:r>
        <w:t xml:space="preserve">to </w:t>
      </w:r>
      <w:r w:rsidRPr="000F63A2">
        <w:t xml:space="preserve">people with </w:t>
      </w:r>
      <w:r>
        <w:t>learning/</w:t>
      </w:r>
      <w:r w:rsidRPr="005A632E">
        <w:t xml:space="preserve">intellectual </w:t>
      </w:r>
      <w:r w:rsidRPr="000F63A2">
        <w:t>disabilities</w:t>
      </w:r>
      <w:r>
        <w:t>, to allow them</w:t>
      </w:r>
      <w:r w:rsidRPr="000F63A2">
        <w:t xml:space="preserve"> time to </w:t>
      </w:r>
      <w:r>
        <w:t>read</w:t>
      </w:r>
      <w:r w:rsidRPr="000F63A2">
        <w:t xml:space="preserve"> </w:t>
      </w:r>
      <w:r>
        <w:t xml:space="preserve">and understand </w:t>
      </w:r>
      <w:r w:rsidRPr="000F63A2">
        <w:t>your material.</w:t>
      </w:r>
    </w:p>
    <w:p w:rsidR="001F07DE" w:rsidRDefault="005065F0" w:rsidP="00920A9B">
      <w:pPr>
        <w:pStyle w:val="Bullet"/>
      </w:pPr>
      <w:r w:rsidRPr="00A205D6">
        <w:t xml:space="preserve">If </w:t>
      </w:r>
      <w:r>
        <w:t xml:space="preserve">you are engaging </w:t>
      </w:r>
      <w:r w:rsidRPr="00A205D6">
        <w:t xml:space="preserve">New Zealand Sign Language interpreters, discuss </w:t>
      </w:r>
      <w:r>
        <w:t xml:space="preserve">with them </w:t>
      </w:r>
      <w:r w:rsidRPr="00A205D6">
        <w:t xml:space="preserve">the speed at which </w:t>
      </w:r>
      <w:r>
        <w:t>presenters</w:t>
      </w:r>
      <w:r w:rsidRPr="00A205D6">
        <w:t xml:space="preserve"> should speak</w:t>
      </w:r>
      <w:r>
        <w:t>,</w:t>
      </w:r>
      <w:r w:rsidRPr="00A205D6">
        <w:t xml:space="preserve"> and whether </w:t>
      </w:r>
      <w:r>
        <w:t xml:space="preserve">they will need to </w:t>
      </w:r>
      <w:r w:rsidRPr="00A205D6">
        <w:t xml:space="preserve">pause to allow </w:t>
      </w:r>
      <w:r>
        <w:t>interpreters t</w:t>
      </w:r>
      <w:r w:rsidRPr="00A205D6">
        <w:t>o swap over.</w:t>
      </w:r>
    </w:p>
    <w:p w:rsidR="001F07DE" w:rsidRDefault="005065F0" w:rsidP="00920A9B">
      <w:pPr>
        <w:pStyle w:val="Bullet"/>
      </w:pPr>
      <w:r>
        <w:t xml:space="preserve">If you are going to use </w:t>
      </w:r>
      <w:r w:rsidRPr="00A205D6">
        <w:t>video</w:t>
      </w:r>
      <w:r>
        <w:t xml:space="preserve">s in </w:t>
      </w:r>
      <w:r w:rsidRPr="00A205D6">
        <w:t>presentation</w:t>
      </w:r>
      <w:r>
        <w:t>s</w:t>
      </w:r>
      <w:r w:rsidRPr="00A205D6">
        <w:t>, consider inserting captions or video clips of New Zealand Sign Language interpreters.</w:t>
      </w:r>
    </w:p>
    <w:p w:rsidR="00920A9B" w:rsidRDefault="005065F0" w:rsidP="00920A9B">
      <w:pPr>
        <w:pStyle w:val="Bullet"/>
      </w:pPr>
      <w:r>
        <w:t>Where possible, do not have presenters stand in front of windows or with a lot of light behind them. Lighting may obstruct some people</w:t>
      </w:r>
      <w:r w:rsidR="00267D5F">
        <w:t>’</w:t>
      </w:r>
      <w:r>
        <w:t>s ability to pick up on visual cues and other non-verbal messages, such as gestures. It also restricts communication with people who depend on lip-reading.</w:t>
      </w:r>
    </w:p>
    <w:p w:rsidR="00920A9B" w:rsidRDefault="00920A9B" w:rsidP="00920A9B"/>
    <w:p w:rsidR="00AB3FD5" w:rsidRDefault="00AB3FD5" w:rsidP="00AB3FD5">
      <w:bookmarkStart w:id="211" w:name="_Appendix_8_–"/>
      <w:bookmarkStart w:id="212" w:name="_Web_accessibility_and"/>
      <w:bookmarkStart w:id="213" w:name="_Venue_accessibility"/>
      <w:bookmarkStart w:id="214" w:name="_Toc416691397"/>
      <w:bookmarkStart w:id="215" w:name="_Toc442354559"/>
      <w:bookmarkEnd w:id="211"/>
      <w:bookmarkEnd w:id="212"/>
      <w:bookmarkEnd w:id="213"/>
      <w:r>
        <w:br w:type="page"/>
      </w:r>
    </w:p>
    <w:p w:rsidR="001F07DE" w:rsidRDefault="005065F0" w:rsidP="00AB3FD5">
      <w:pPr>
        <w:pStyle w:val="Heading2"/>
        <w:spacing w:before="0"/>
      </w:pPr>
      <w:bookmarkStart w:id="216" w:name="_Toc444166676"/>
      <w:r w:rsidRPr="000869F7">
        <w:lastRenderedPageBreak/>
        <w:t>Venue accessibility</w:t>
      </w:r>
      <w:bookmarkEnd w:id="214"/>
      <w:bookmarkEnd w:id="215"/>
      <w:bookmarkEnd w:id="216"/>
    </w:p>
    <w:p w:rsidR="00267D5F" w:rsidRDefault="00323862" w:rsidP="00920A9B">
      <w:r w:rsidRPr="00323862">
        <w:t>New Zealand Standard 4121</w:t>
      </w:r>
      <w:r w:rsidR="005065F0">
        <w:t xml:space="preserve"> sets out the accessibility requirements for many public buildings. It is a useful resource to help understand accessibility requirements for a venue and when looking to confirm if a venue meets these requirements.</w:t>
      </w:r>
    </w:p>
    <w:p w:rsidR="00323862" w:rsidRPr="00263088" w:rsidRDefault="00352536" w:rsidP="00920A9B">
      <w:hyperlink r:id="rId34" w:history="1">
        <w:r w:rsidR="00323862" w:rsidRPr="00263088">
          <w:rPr>
            <w:rStyle w:val="Hyperlink"/>
            <w:color w:val="auto"/>
          </w:rPr>
          <w:t>www.standards.co.nz/assets/Publication-files/NZS4121-2001.pdf</w:t>
        </w:r>
      </w:hyperlink>
      <w:r w:rsidR="00323862" w:rsidRPr="00263088">
        <w:t xml:space="preserve"> </w:t>
      </w:r>
    </w:p>
    <w:p w:rsidR="006732BD" w:rsidRDefault="006732BD" w:rsidP="006732BD"/>
    <w:p w:rsidR="001F07DE" w:rsidRDefault="005065F0" w:rsidP="006732BD">
      <w:r>
        <w:t>Some key points to consider when choosing a venue are as follows.</w:t>
      </w:r>
    </w:p>
    <w:p w:rsidR="00267D5F" w:rsidRDefault="005065F0" w:rsidP="006732BD">
      <w:pPr>
        <w:pStyle w:val="Bullet"/>
      </w:pPr>
      <w:r>
        <w:t>When planning events with an open invitation, ensure the venue is accessible for all people with disabilities.</w:t>
      </w:r>
    </w:p>
    <w:p w:rsidR="00267D5F" w:rsidRPr="00263088" w:rsidRDefault="005065F0" w:rsidP="00323862">
      <w:pPr>
        <w:pStyle w:val="Bullet"/>
      </w:pPr>
      <w:r>
        <w:t xml:space="preserve">Often an accessible venue uses the </w:t>
      </w:r>
      <w:r w:rsidR="00323862" w:rsidRPr="00323862">
        <w:t>International Symbol of Access</w:t>
      </w:r>
      <w:r>
        <w:t xml:space="preserve"> (the symbol of a person in a wheelchair) to indicate that it meets this standard and can be used by people with disabilities (not just by people who use wheelchairs).</w:t>
      </w:r>
      <w:r w:rsidR="00323862">
        <w:br/>
      </w:r>
      <w:hyperlink r:id="rId35" w:anchor="aid2" w:history="1">
        <w:r w:rsidR="00323862" w:rsidRPr="00263088">
          <w:rPr>
            <w:rStyle w:val="Hyperlink"/>
            <w:color w:val="auto"/>
          </w:rPr>
          <w:t>www.building.govt.nz/international-symbol#aid2</w:t>
        </w:r>
      </w:hyperlink>
      <w:r w:rsidR="00323862" w:rsidRPr="00263088">
        <w:t xml:space="preserve"> </w:t>
      </w:r>
    </w:p>
    <w:p w:rsidR="001F07DE" w:rsidRDefault="005065F0" w:rsidP="006732BD">
      <w:pPr>
        <w:pStyle w:val="Bullet"/>
      </w:pPr>
      <w:r>
        <w:t>Allow time to secure an accessible venue for your engagement. Before you book a venue, visit it to ensure that it meets the needs of your intended participants. If you are unsure, consult intended participants themselves.</w:t>
      </w:r>
    </w:p>
    <w:p w:rsidR="001F07DE" w:rsidRDefault="005065F0" w:rsidP="006732BD">
      <w:pPr>
        <w:pStyle w:val="Bullet"/>
      </w:pPr>
      <w:r w:rsidRPr="00417582">
        <w:t xml:space="preserve">Consider availability </w:t>
      </w:r>
      <w:r>
        <w:t xml:space="preserve">and cost </w:t>
      </w:r>
      <w:r w:rsidRPr="00417582">
        <w:t xml:space="preserve">of transport to and from the venue. </w:t>
      </w:r>
      <w:r>
        <w:t xml:space="preserve">Venues should be accessible by public transport. </w:t>
      </w:r>
      <w:r w:rsidRPr="00417582">
        <w:t>Provide direc</w:t>
      </w:r>
      <w:r>
        <w:t xml:space="preserve">tions and transport information. This is likely to include </w:t>
      </w:r>
      <w:r w:rsidRPr="00417582">
        <w:t xml:space="preserve">public transport options, </w:t>
      </w:r>
      <w:r>
        <w:t xml:space="preserve">the availability of </w:t>
      </w:r>
      <w:r w:rsidRPr="00417582">
        <w:t>mobility</w:t>
      </w:r>
      <w:r>
        <w:t>/accessible</w:t>
      </w:r>
      <w:r w:rsidRPr="00417582">
        <w:t xml:space="preserve"> parking </w:t>
      </w:r>
      <w:r>
        <w:t xml:space="preserve">and </w:t>
      </w:r>
      <w:r w:rsidRPr="00417582">
        <w:t>kerb ramps,</w:t>
      </w:r>
      <w:r>
        <w:t xml:space="preserve"> and</w:t>
      </w:r>
      <w:r w:rsidRPr="00417582">
        <w:t xml:space="preserve"> whether there is a telephone in the venue for ringing taxis. It may be appropriate to organise accessible transport if </w:t>
      </w:r>
      <w:r>
        <w:t>several</w:t>
      </w:r>
      <w:r w:rsidRPr="00417582">
        <w:t xml:space="preserve"> people require it.</w:t>
      </w:r>
    </w:p>
    <w:p w:rsidR="001F07DE" w:rsidRDefault="005065F0" w:rsidP="006732BD">
      <w:pPr>
        <w:pStyle w:val="Bullet"/>
      </w:pPr>
      <w:r w:rsidRPr="00417582">
        <w:t>Check whether venue</w:t>
      </w:r>
      <w:r>
        <w:t>, the toilets and the dining areas,</w:t>
      </w:r>
      <w:r w:rsidRPr="00417582">
        <w:t xml:space="preserve"> </w:t>
      </w:r>
      <w:r>
        <w:t>are</w:t>
      </w:r>
      <w:r w:rsidRPr="00417582">
        <w:t xml:space="preserve"> wheelchair accessible.</w:t>
      </w:r>
    </w:p>
    <w:p w:rsidR="001F07DE" w:rsidRDefault="005065F0" w:rsidP="006732BD">
      <w:pPr>
        <w:pStyle w:val="Bullet"/>
      </w:pPr>
      <w:r>
        <w:t>Ideally, d</w:t>
      </w:r>
      <w:r w:rsidRPr="00417582">
        <w:t>oor widths should be 850mm</w:t>
      </w:r>
      <w:r>
        <w:t>,</w:t>
      </w:r>
      <w:r w:rsidRPr="00417582">
        <w:t xml:space="preserve"> to accommodate wheelchairs and mobility scooters, and should be easy to open</w:t>
      </w:r>
      <w:r>
        <w:t xml:space="preserve">. Doors should be light, preferably sliding, and with low </w:t>
      </w:r>
      <w:r w:rsidRPr="00417582">
        <w:t xml:space="preserve">door handles. If doors are difficult to open, consider having someone to assist people to open </w:t>
      </w:r>
      <w:r>
        <w:t>them</w:t>
      </w:r>
      <w:r w:rsidRPr="00417582">
        <w:t>.</w:t>
      </w:r>
    </w:p>
    <w:p w:rsidR="001F07DE" w:rsidRDefault="005065F0" w:rsidP="006732BD">
      <w:pPr>
        <w:pStyle w:val="Bullet"/>
      </w:pPr>
      <w:r w:rsidRPr="00417582">
        <w:t>Plan and communicate emergency evacuation procedures</w:t>
      </w:r>
      <w:r>
        <w:t>.</w:t>
      </w:r>
      <w:r w:rsidRPr="00417582">
        <w:t xml:space="preserve"> </w:t>
      </w:r>
      <w:r>
        <w:t>A</w:t>
      </w:r>
      <w:r w:rsidRPr="00417582">
        <w:t>sk people if they require assistance in an emergency</w:t>
      </w:r>
      <w:r>
        <w:t>,</w:t>
      </w:r>
      <w:r w:rsidRPr="00417582">
        <w:t xml:space="preserve"> and be prepared to provide the necessary support. </w:t>
      </w:r>
      <w:r>
        <w:t>Note how many people indicated that they would require such assistance, and make sure you have a plan to provide it to everybody.</w:t>
      </w:r>
    </w:p>
    <w:p w:rsidR="00267D5F" w:rsidRDefault="005065F0" w:rsidP="006732BD">
      <w:pPr>
        <w:pStyle w:val="Bullet"/>
      </w:pPr>
      <w:r>
        <w:t>Ideally, if there are s</w:t>
      </w:r>
      <w:r w:rsidRPr="00417582">
        <w:t xml:space="preserve">tairs </w:t>
      </w:r>
      <w:r>
        <w:t xml:space="preserve">at the venue they should </w:t>
      </w:r>
      <w:r w:rsidRPr="00417582">
        <w:t>have handrails.</w:t>
      </w:r>
    </w:p>
    <w:p w:rsidR="001F07DE" w:rsidRDefault="005065F0" w:rsidP="006732BD">
      <w:pPr>
        <w:pStyle w:val="Bullet"/>
      </w:pPr>
      <w:r w:rsidRPr="00417582">
        <w:t xml:space="preserve">Check the venue has </w:t>
      </w:r>
      <w:r>
        <w:t xml:space="preserve">toilets </w:t>
      </w:r>
      <w:r w:rsidRPr="00417582">
        <w:t>that are able to be accessed by people using wheelchairs or other mobility aids</w:t>
      </w:r>
      <w:r>
        <w:t xml:space="preserve">. Note toilets </w:t>
      </w:r>
      <w:r w:rsidRPr="00417582">
        <w:t>are not accessible if they are up or down a flight of stairs.</w:t>
      </w:r>
    </w:p>
    <w:p w:rsidR="001F07DE" w:rsidRDefault="005065F0" w:rsidP="006732BD">
      <w:pPr>
        <w:pStyle w:val="Bullet"/>
      </w:pPr>
      <w:r>
        <w:t>Preferably, t</w:t>
      </w:r>
      <w:r w:rsidRPr="00417582">
        <w:t>he venue should include a lawn area for guide or assistance dogs, or one should be available close enough that the handler can safely toilet their dogs.</w:t>
      </w:r>
    </w:p>
    <w:p w:rsidR="001F07DE" w:rsidRDefault="005065F0" w:rsidP="006732BD">
      <w:pPr>
        <w:pStyle w:val="Bullet"/>
      </w:pPr>
      <w:r>
        <w:t xml:space="preserve">Ideally, the venue should have </w:t>
      </w:r>
      <w:r w:rsidRPr="00417582">
        <w:t>high</w:t>
      </w:r>
      <w:r>
        <w:t>-</w:t>
      </w:r>
      <w:r w:rsidRPr="00417582">
        <w:t xml:space="preserve">contrast signage on entries, exits, and </w:t>
      </w:r>
      <w:r>
        <w:t xml:space="preserve">toilet </w:t>
      </w:r>
      <w:r w:rsidRPr="00417582">
        <w:t>facilities for people with vision impairments. The signs should include pictures, as well as text, for people who find reading difficult.</w:t>
      </w:r>
    </w:p>
    <w:p w:rsidR="001F07DE" w:rsidRDefault="005065F0" w:rsidP="006732BD">
      <w:pPr>
        <w:pStyle w:val="Bullet"/>
      </w:pPr>
      <w:r w:rsidRPr="00417582">
        <w:t xml:space="preserve">Make sure </w:t>
      </w:r>
      <w:r>
        <w:t xml:space="preserve">the venue has </w:t>
      </w:r>
      <w:r w:rsidRPr="00417582">
        <w:t xml:space="preserve">appropriate lighting for people with </w:t>
      </w:r>
      <w:r>
        <w:t xml:space="preserve">vision </w:t>
      </w:r>
      <w:r w:rsidRPr="00417582">
        <w:t xml:space="preserve">impairments and for users of </w:t>
      </w:r>
      <w:r>
        <w:t>New Zealand S</w:t>
      </w:r>
      <w:r w:rsidRPr="00417582">
        <w:t xml:space="preserve">ign </w:t>
      </w:r>
      <w:r>
        <w:t>L</w:t>
      </w:r>
      <w:r w:rsidRPr="00417582">
        <w:t>anguage</w:t>
      </w:r>
      <w:r>
        <w:t>.</w:t>
      </w:r>
      <w:r w:rsidRPr="00417582">
        <w:t xml:space="preserve"> </w:t>
      </w:r>
      <w:r>
        <w:t>S</w:t>
      </w:r>
      <w:r w:rsidRPr="00417582">
        <w:t xml:space="preserve">ign </w:t>
      </w:r>
      <w:r>
        <w:t>l</w:t>
      </w:r>
      <w:r w:rsidRPr="00417582">
        <w:t xml:space="preserve">anguage interpreters need to be well </w:t>
      </w:r>
      <w:r>
        <w:t>positioned</w:t>
      </w:r>
      <w:r w:rsidRPr="00417582">
        <w:t xml:space="preserve">, so that their face, hands and body can be easily seen. </w:t>
      </w:r>
      <w:r>
        <w:t>R</w:t>
      </w:r>
      <w:r w:rsidRPr="00417582">
        <w:t>eserve seats opposite the sign language</w:t>
      </w:r>
      <w:r>
        <w:t xml:space="preserve"> interpreter(s) for Deaf people. Ensure there are no</w:t>
      </w:r>
      <w:r w:rsidRPr="00417582">
        <w:t xml:space="preserve"> barriers, such as poles, </w:t>
      </w:r>
      <w:r>
        <w:t xml:space="preserve">that may </w:t>
      </w:r>
      <w:r w:rsidRPr="00417582">
        <w:t xml:space="preserve">obstruct the </w:t>
      </w:r>
      <w:r>
        <w:t>Deaf person</w:t>
      </w:r>
      <w:r w:rsidR="00267D5F">
        <w:t>’</w:t>
      </w:r>
      <w:r>
        <w:t xml:space="preserve">s </w:t>
      </w:r>
      <w:r w:rsidRPr="00417582">
        <w:t>view of the interpreters.</w:t>
      </w:r>
    </w:p>
    <w:p w:rsidR="00267D5F" w:rsidRDefault="005065F0" w:rsidP="00454CE4">
      <w:pPr>
        <w:pStyle w:val="Bullet"/>
      </w:pPr>
      <w:r>
        <w:t>M</w:t>
      </w:r>
      <w:r w:rsidRPr="00417582">
        <w:t xml:space="preserve">any </w:t>
      </w:r>
      <w:r>
        <w:t xml:space="preserve">people who use </w:t>
      </w:r>
      <w:r w:rsidRPr="00417582">
        <w:t>wheelchair</w:t>
      </w:r>
      <w:r>
        <w:t>s</w:t>
      </w:r>
      <w:r w:rsidRPr="00417582">
        <w:t xml:space="preserve"> prefer to sit at tables in meetings.</w:t>
      </w:r>
    </w:p>
    <w:p w:rsidR="00267D5F" w:rsidRDefault="005065F0" w:rsidP="00AB3FD5">
      <w:pPr>
        <w:pStyle w:val="Bullet"/>
        <w:keepNext/>
      </w:pPr>
      <w:r w:rsidRPr="00417582">
        <w:lastRenderedPageBreak/>
        <w:t>Check the venue has sufficient space for</w:t>
      </w:r>
      <w:r>
        <w:t xml:space="preserve"> people using </w:t>
      </w:r>
      <w:r w:rsidRPr="00417582">
        <w:t>wheelchairs and mobility scooters to enter, exit and circulate easily</w:t>
      </w:r>
      <w:r>
        <w:t>. Ideally, h</w:t>
      </w:r>
      <w:r w:rsidRPr="00417582">
        <w:t xml:space="preserve">allways should be able to accommodate two </w:t>
      </w:r>
      <w:r>
        <w:t xml:space="preserve">people using </w:t>
      </w:r>
      <w:r w:rsidRPr="00417582">
        <w:t>wheelchairs side</w:t>
      </w:r>
      <w:r>
        <w:t xml:space="preserve"> </w:t>
      </w:r>
      <w:r w:rsidRPr="00417582">
        <w:t>by</w:t>
      </w:r>
      <w:r>
        <w:t xml:space="preserve"> </w:t>
      </w:r>
      <w:r w:rsidRPr="00417582">
        <w:t>side.</w:t>
      </w:r>
    </w:p>
    <w:p w:rsidR="00267D5F" w:rsidRDefault="005065F0" w:rsidP="00AB3FD5">
      <w:pPr>
        <w:pStyle w:val="Bullet"/>
        <w:keepNext/>
      </w:pPr>
      <w:r w:rsidRPr="00417582">
        <w:t>Check whether the venue has a hearing loop</w:t>
      </w:r>
      <w:r>
        <w:t xml:space="preserve">; if not, consider </w:t>
      </w:r>
      <w:r w:rsidRPr="00417582">
        <w:t>hir</w:t>
      </w:r>
      <w:r>
        <w:t>ing one</w:t>
      </w:r>
      <w:r w:rsidRPr="00417582">
        <w:t>.</w:t>
      </w:r>
      <w:r>
        <w:t xml:space="preserve"> Set it up in advance, and test it before the event to ensure it is functioning.</w:t>
      </w:r>
    </w:p>
    <w:p w:rsidR="001F07DE" w:rsidRDefault="005065F0" w:rsidP="00454CE4">
      <w:pPr>
        <w:pStyle w:val="Bullet"/>
      </w:pPr>
      <w:r>
        <w:t>Some</w:t>
      </w:r>
      <w:r w:rsidRPr="00417582">
        <w:t xml:space="preserve"> people with </w:t>
      </w:r>
      <w:r>
        <w:t>disabilities</w:t>
      </w:r>
      <w:r w:rsidRPr="00417582">
        <w:t xml:space="preserve"> use electronic equipment such as laptops and tablets for communication, and will need access to a multi-plug power outlet</w:t>
      </w:r>
      <w:r>
        <w:t>.</w:t>
      </w:r>
    </w:p>
    <w:p w:rsidR="00267D5F" w:rsidRDefault="005065F0" w:rsidP="00454CE4">
      <w:pPr>
        <w:pStyle w:val="Bullet"/>
      </w:pPr>
      <w:r w:rsidRPr="00417582">
        <w:t xml:space="preserve">Provide </w:t>
      </w:r>
      <w:r>
        <w:t xml:space="preserve">participants with </w:t>
      </w:r>
      <w:r w:rsidRPr="00417582">
        <w:t xml:space="preserve">the name of a contact person </w:t>
      </w:r>
      <w:r>
        <w:t xml:space="preserve">(and </w:t>
      </w:r>
      <w:r w:rsidRPr="00417582">
        <w:t>their phone number and email address</w:t>
      </w:r>
      <w:r>
        <w:t>)</w:t>
      </w:r>
      <w:r w:rsidRPr="00417582">
        <w:t xml:space="preserve"> </w:t>
      </w:r>
      <w:r>
        <w:t xml:space="preserve">who will be </w:t>
      </w:r>
      <w:r w:rsidRPr="00417582">
        <w:t>available to answer questions or address issues on the day.</w:t>
      </w:r>
    </w:p>
    <w:p w:rsidR="00267D5F" w:rsidRDefault="005065F0" w:rsidP="00454CE4">
      <w:pPr>
        <w:pStyle w:val="Bullet"/>
      </w:pPr>
      <w:r w:rsidRPr="00417582">
        <w:t>There may be people unable to attend a venue regardless of its level of accessibility. In this case</w:t>
      </w:r>
      <w:r>
        <w:t>, c</w:t>
      </w:r>
      <w:r w:rsidRPr="00417582">
        <w:t xml:space="preserve">onsider </w:t>
      </w:r>
      <w:r>
        <w:t xml:space="preserve">using </w:t>
      </w:r>
      <w:r w:rsidRPr="00417582">
        <w:t>teleconferencing facilities</w:t>
      </w:r>
      <w:r>
        <w:t>.</w:t>
      </w:r>
      <w:r w:rsidRPr="00417582">
        <w:t xml:space="preserve"> Bear in mind that teleconferences do not work well for people with </w:t>
      </w:r>
      <w:r>
        <w:t>learning/</w:t>
      </w:r>
      <w:r w:rsidRPr="005A632E">
        <w:t xml:space="preserve">intellectual </w:t>
      </w:r>
      <w:r>
        <w:t xml:space="preserve">disabilities </w:t>
      </w:r>
      <w:r w:rsidRPr="00417582">
        <w:t>and Deaf people, and do not work at all for people who use hearing loops.</w:t>
      </w:r>
    </w:p>
    <w:p w:rsidR="001F07DE" w:rsidRDefault="005065F0" w:rsidP="00454CE4">
      <w:pPr>
        <w:pStyle w:val="Bullet"/>
      </w:pPr>
      <w:r>
        <w:t>If you are planning a standing-only event, provide some seating for those who may require it.</w:t>
      </w:r>
    </w:p>
    <w:p w:rsidR="001F07DE" w:rsidRDefault="005065F0" w:rsidP="00454CE4">
      <w:pPr>
        <w:pStyle w:val="Bullet"/>
      </w:pPr>
      <w:r>
        <w:t>Consider how to accommodate people who benefit from a quiet space free from a lot of people and noise.</w:t>
      </w:r>
    </w:p>
    <w:p w:rsidR="00454CE4" w:rsidRDefault="00454CE4" w:rsidP="00454CE4"/>
    <w:p w:rsidR="00AB3FD5" w:rsidRDefault="00AB3FD5" w:rsidP="00AB3FD5">
      <w:bookmarkStart w:id="217" w:name="_Appendix_9_–"/>
      <w:bookmarkStart w:id="218" w:name="_Engaging_with_people_1"/>
      <w:bookmarkStart w:id="219" w:name="_Toc416691398"/>
      <w:bookmarkStart w:id="220" w:name="_Toc442354560"/>
      <w:bookmarkEnd w:id="217"/>
      <w:bookmarkEnd w:id="218"/>
      <w:r>
        <w:br w:type="page"/>
      </w:r>
    </w:p>
    <w:p w:rsidR="001F07DE" w:rsidRDefault="005065F0" w:rsidP="00AB3FD5">
      <w:pPr>
        <w:pStyle w:val="Heading2"/>
        <w:spacing w:before="0"/>
      </w:pPr>
      <w:bookmarkStart w:id="221" w:name="_Toc444166677"/>
      <w:r w:rsidRPr="000869F7">
        <w:lastRenderedPageBreak/>
        <w:t>Engaging with people who are blind or vision impaired</w:t>
      </w:r>
      <w:bookmarkEnd w:id="219"/>
      <w:bookmarkEnd w:id="220"/>
      <w:bookmarkEnd w:id="221"/>
    </w:p>
    <w:p w:rsidR="001F07DE" w:rsidRDefault="005065F0" w:rsidP="00AB3FD5">
      <w:bookmarkStart w:id="222" w:name="_Toc404927650"/>
      <w:bookmarkStart w:id="223" w:name="_Toc404927715"/>
      <w:bookmarkStart w:id="224" w:name="_Toc406753630"/>
      <w:r>
        <w:t>This section provides a summary of the information in this guide, and additional tips to support an effective engagement process with people who are blind or who have a vision impairment.</w:t>
      </w:r>
    </w:p>
    <w:p w:rsidR="00454CE4" w:rsidRDefault="00454CE4" w:rsidP="00AB3FD5"/>
    <w:p w:rsidR="001F07DE" w:rsidRDefault="005065F0" w:rsidP="00454CE4">
      <w:pPr>
        <w:pStyle w:val="Heading3"/>
      </w:pPr>
      <w:r w:rsidRPr="0063167D">
        <w:t>General</w:t>
      </w:r>
    </w:p>
    <w:p w:rsidR="001F07DE" w:rsidRDefault="005065F0" w:rsidP="00454CE4">
      <w:r w:rsidRPr="00B56C0F">
        <w:t xml:space="preserve">The term </w:t>
      </w:r>
      <w:r w:rsidR="00267D5F">
        <w:t>‘</w:t>
      </w:r>
      <w:r w:rsidRPr="00B56C0F">
        <w:t>vision impaired</w:t>
      </w:r>
      <w:r w:rsidR="00267D5F">
        <w:t>’</w:t>
      </w:r>
      <w:r w:rsidRPr="00B56C0F">
        <w:t xml:space="preserve"> is generally accepted by most people. The term </w:t>
      </w:r>
      <w:r w:rsidR="00267D5F">
        <w:t>‘</w:t>
      </w:r>
      <w:r w:rsidRPr="00B56C0F">
        <w:t>blind</w:t>
      </w:r>
      <w:r w:rsidR="00267D5F">
        <w:t>’</w:t>
      </w:r>
      <w:r w:rsidRPr="00B56C0F">
        <w:t xml:space="preserve"> may not be acceptable, particularly</w:t>
      </w:r>
      <w:r>
        <w:t xml:space="preserve"> among</w:t>
      </w:r>
      <w:r w:rsidRPr="00B56C0F">
        <w:t xml:space="preserve"> those who consider they are vision impaired, </w:t>
      </w:r>
      <w:r>
        <w:t xml:space="preserve">are </w:t>
      </w:r>
      <w:r w:rsidRPr="00B56C0F">
        <w:t xml:space="preserve">partially sighted or have low vision. The term </w:t>
      </w:r>
      <w:r w:rsidR="00267D5F">
        <w:t>‘</w:t>
      </w:r>
      <w:r w:rsidRPr="00B56C0F">
        <w:t>legally blind</w:t>
      </w:r>
      <w:r w:rsidR="00267D5F">
        <w:t>’</w:t>
      </w:r>
      <w:r w:rsidRPr="00B56C0F">
        <w:t xml:space="preserve"> </w:t>
      </w:r>
      <w:r>
        <w:t xml:space="preserve">has different meanings </w:t>
      </w:r>
      <w:r w:rsidRPr="00B56C0F">
        <w:t>in New Zealand (</w:t>
      </w:r>
      <w:r>
        <w:t>eg,</w:t>
      </w:r>
      <w:r w:rsidRPr="00B56C0F">
        <w:t xml:space="preserve"> within the Social Security Act </w:t>
      </w:r>
      <w:r>
        <w:t xml:space="preserve">1964 </w:t>
      </w:r>
      <w:r w:rsidRPr="00B56C0F">
        <w:t>and within the Blind Foundation</w:t>
      </w:r>
      <w:r w:rsidR="00267D5F">
        <w:t>’</w:t>
      </w:r>
      <w:r w:rsidRPr="00B56C0F">
        <w:t xml:space="preserve">s criteria). </w:t>
      </w:r>
      <w:r>
        <w:t>Therefore, although s</w:t>
      </w:r>
      <w:r w:rsidRPr="00B56C0F">
        <w:t xml:space="preserve">ome people may use this term to describe themselves, </w:t>
      </w:r>
      <w:r>
        <w:t xml:space="preserve">you should avoid using it </w:t>
      </w:r>
      <w:r w:rsidRPr="00B56C0F">
        <w:t>as a generic term.</w:t>
      </w:r>
    </w:p>
    <w:p w:rsidR="00454CE4" w:rsidRDefault="00454CE4" w:rsidP="00454CE4"/>
    <w:p w:rsidR="001F07DE" w:rsidRDefault="005065F0" w:rsidP="00454CE4">
      <w:r>
        <w:t xml:space="preserve">As a general principle, when you are undertaking engagement with people who are blind or vision impaired, </w:t>
      </w:r>
      <w:r w:rsidRPr="000B3EEE">
        <w:t xml:space="preserve">let people know what </w:t>
      </w:r>
      <w:r>
        <w:t xml:space="preserve">is happening. For example, </w:t>
      </w:r>
      <w:r w:rsidRPr="000B3EEE">
        <w:t>let people know where their chair is,</w:t>
      </w:r>
      <w:r>
        <w:t xml:space="preserve"> and</w:t>
      </w:r>
      <w:r w:rsidRPr="000B3EEE">
        <w:t xml:space="preserve"> where </w:t>
      </w:r>
      <w:r>
        <w:t>you have placed t</w:t>
      </w:r>
      <w:r w:rsidRPr="000B3EEE">
        <w:t>heir tea or coffee</w:t>
      </w:r>
      <w:r>
        <w:t>, or what food is available.</w:t>
      </w:r>
    </w:p>
    <w:p w:rsidR="00454CE4" w:rsidRDefault="00454CE4" w:rsidP="00454CE4"/>
    <w:p w:rsidR="001F07DE" w:rsidRDefault="005065F0" w:rsidP="00454CE4">
      <w:r w:rsidRPr="000B3EEE">
        <w:t>Where possible, keep pathways clear to allow people to easily navigate throughout the room.</w:t>
      </w:r>
    </w:p>
    <w:p w:rsidR="00454CE4" w:rsidRDefault="00454CE4" w:rsidP="00454CE4"/>
    <w:p w:rsidR="001F07DE" w:rsidRDefault="005065F0" w:rsidP="00454CE4">
      <w:pPr>
        <w:pStyle w:val="Heading3"/>
      </w:pPr>
      <w:r w:rsidRPr="0063167D">
        <w:t>Accessible materials</w:t>
      </w:r>
    </w:p>
    <w:p w:rsidR="001F07DE" w:rsidRDefault="005065F0" w:rsidP="00454CE4">
      <w:r>
        <w:t>In creating accessible materials for people who are blind or vision impaired, follow these guidelines.</w:t>
      </w:r>
    </w:p>
    <w:p w:rsidR="00267D5F" w:rsidRDefault="005065F0" w:rsidP="00454CE4">
      <w:pPr>
        <w:pStyle w:val="Bullet"/>
        <w:rPr>
          <w:lang w:eastAsia="en-NZ"/>
        </w:rPr>
      </w:pPr>
      <w:r>
        <w:rPr>
          <w:lang w:eastAsia="en-NZ"/>
        </w:rPr>
        <w:t xml:space="preserve">Consider providing </w:t>
      </w:r>
      <w:r w:rsidRPr="00417582">
        <w:rPr>
          <w:lang w:eastAsia="en-NZ"/>
        </w:rPr>
        <w:t>writ</w:t>
      </w:r>
      <w:r>
        <w:rPr>
          <w:lang w:eastAsia="en-NZ"/>
        </w:rPr>
        <w:t>ten information in advance in l</w:t>
      </w:r>
      <w:r w:rsidRPr="00417582">
        <w:rPr>
          <w:lang w:eastAsia="en-NZ"/>
        </w:rPr>
        <w:t xml:space="preserve">arge </w:t>
      </w:r>
      <w:r>
        <w:rPr>
          <w:lang w:eastAsia="en-NZ"/>
        </w:rPr>
        <w:t>print format,</w:t>
      </w:r>
      <w:r w:rsidRPr="00417582">
        <w:rPr>
          <w:lang w:eastAsia="en-NZ"/>
        </w:rPr>
        <w:t xml:space="preserve"> </w:t>
      </w:r>
      <w:r>
        <w:rPr>
          <w:lang w:eastAsia="en-NZ"/>
        </w:rPr>
        <w:t xml:space="preserve">as a Word document (so that it may be read aloud using screen reader software), </w:t>
      </w:r>
      <w:r w:rsidRPr="00417582">
        <w:rPr>
          <w:lang w:eastAsia="en-NZ"/>
        </w:rPr>
        <w:t>in Braille or in audi</w:t>
      </w:r>
      <w:r>
        <w:rPr>
          <w:lang w:eastAsia="en-NZ"/>
        </w:rPr>
        <w:t xml:space="preserve">ble </w:t>
      </w:r>
      <w:r w:rsidRPr="00417582">
        <w:rPr>
          <w:lang w:eastAsia="en-NZ"/>
        </w:rPr>
        <w:t>format.</w:t>
      </w:r>
    </w:p>
    <w:p w:rsidR="00267D5F" w:rsidRPr="00FA7CCF" w:rsidRDefault="005065F0" w:rsidP="00454CE4">
      <w:pPr>
        <w:pStyle w:val="Bullet"/>
      </w:pPr>
      <w:r>
        <w:t>In electronic publications, provide descriptions below images, or, alternatively, use Microsoft</w:t>
      </w:r>
      <w:r w:rsidR="00267D5F">
        <w:t>’</w:t>
      </w:r>
      <w:r>
        <w:t xml:space="preserve">s feature for screen readers called Alt Text. Alt Text allows the writer to include a title and description of the image. The screen reader will read the title of the image and allow the person to choose whether or not to hear the description of its content. Alt Text is accessed </w:t>
      </w:r>
      <w:r w:rsidRPr="00FA7CCF">
        <w:t xml:space="preserve">by right clicking on the picture, selecting Format Picture, then selecting Alt Text. Other software programmes may offer similar features. See </w:t>
      </w:r>
      <w:r w:rsidR="00267D5F" w:rsidRPr="00FA7CCF">
        <w:t>‘</w:t>
      </w:r>
      <w:hyperlink w:anchor="_Appendix_5_–_1" w:history="1">
        <w:r w:rsidRPr="00FA7CCF">
          <w:rPr>
            <w:rStyle w:val="Hyperlink"/>
            <w:color w:val="auto"/>
          </w:rPr>
          <w:t>Using images, diagrams, graphs and tables accessibly</w:t>
        </w:r>
      </w:hyperlink>
      <w:r w:rsidR="00454CE4" w:rsidRPr="00FA7CCF">
        <w:t>’</w:t>
      </w:r>
      <w:r w:rsidR="009F0D47" w:rsidRPr="00FA7CCF">
        <w:t xml:space="preserve"> (page 15)</w:t>
      </w:r>
      <w:r w:rsidRPr="00FA7CCF">
        <w:t>.</w:t>
      </w:r>
    </w:p>
    <w:p w:rsidR="00267D5F" w:rsidRPr="00FA7CCF" w:rsidRDefault="005065F0" w:rsidP="00454CE4">
      <w:pPr>
        <w:pStyle w:val="Bullet"/>
      </w:pPr>
      <w:r w:rsidRPr="00FA7CCF">
        <w:t>Information provided in table formats is sometimes incompatible with screen reader software packages used by blind people or those with vision impairments. Again the Alt Text function can be used to give the table a title and description which can be read by the electronic screen reader.</w:t>
      </w:r>
    </w:p>
    <w:p w:rsidR="00267D5F" w:rsidRPr="00FA7CCF" w:rsidRDefault="005065F0" w:rsidP="00454CE4">
      <w:pPr>
        <w:pStyle w:val="Bullet"/>
      </w:pPr>
      <w:r w:rsidRPr="00FA7CCF">
        <w:t xml:space="preserve">Tables are also difficult when producing large print – think about ways you could present the same information without a table. See </w:t>
      </w:r>
      <w:r w:rsidR="00267D5F" w:rsidRPr="00FA7CCF">
        <w:t>‘</w:t>
      </w:r>
      <w:hyperlink w:anchor="_Appendix_5_–_1" w:history="1">
        <w:r w:rsidRPr="00FA7CCF">
          <w:rPr>
            <w:rStyle w:val="Hyperlink"/>
            <w:color w:val="auto"/>
          </w:rPr>
          <w:t>Using images, diagrams, graphs and tables accessibly</w:t>
        </w:r>
      </w:hyperlink>
      <w:r w:rsidR="00454CE4" w:rsidRPr="00FA7CCF">
        <w:t>’</w:t>
      </w:r>
      <w:r w:rsidR="009F0D47" w:rsidRPr="00FA7CCF">
        <w:t xml:space="preserve"> (page 15)</w:t>
      </w:r>
      <w:r w:rsidRPr="00FA7CCF">
        <w:t>.</w:t>
      </w:r>
    </w:p>
    <w:p w:rsidR="00267D5F" w:rsidRPr="00FA7CCF" w:rsidRDefault="005065F0" w:rsidP="00454CE4">
      <w:pPr>
        <w:pStyle w:val="Bullet"/>
      </w:pPr>
      <w:r w:rsidRPr="00FA7CCF">
        <w:t>Expense claim and feedback forms need to be accessible. If possible provide these to people in advance or accept feedback in alternative forms, such as electronically after the meeting.</w:t>
      </w:r>
    </w:p>
    <w:p w:rsidR="001F07DE" w:rsidRDefault="005065F0" w:rsidP="00454CE4">
      <w:pPr>
        <w:pStyle w:val="Bullet"/>
      </w:pPr>
      <w:bookmarkStart w:id="225" w:name="_Toc404927651"/>
      <w:bookmarkStart w:id="226" w:name="_Toc404927716"/>
      <w:bookmarkStart w:id="227" w:name="_Toc406753631"/>
      <w:bookmarkStart w:id="228" w:name="_Toc407006539"/>
      <w:bookmarkStart w:id="229" w:name="_Toc407006680"/>
      <w:bookmarkEnd w:id="222"/>
      <w:bookmarkEnd w:id="223"/>
      <w:bookmarkEnd w:id="224"/>
      <w:r w:rsidRPr="00FA7CCF">
        <w:t>Microsoft Office 2010 and Acrobat Pro (and some other</w:t>
      </w:r>
      <w:r>
        <w:t xml:space="preserve"> programmes) have an </w:t>
      </w:r>
      <w:r w:rsidR="00267D5F">
        <w:t>‘</w:t>
      </w:r>
      <w:r w:rsidRPr="006F463D">
        <w:t>Accessibility Checker</w:t>
      </w:r>
      <w:r w:rsidR="00267D5F">
        <w:t>’</w:t>
      </w:r>
      <w:r w:rsidRPr="006F463D">
        <w:t xml:space="preserve"> </w:t>
      </w:r>
      <w:r>
        <w:t>feature that will check a document for accessibility issues. Note that it cannot check for all potential issues (eg, it cannot check for colour contrast).</w:t>
      </w:r>
    </w:p>
    <w:p w:rsidR="001F07DE" w:rsidRDefault="001F07DE" w:rsidP="00454CE4"/>
    <w:p w:rsidR="001F07DE" w:rsidRDefault="005065F0" w:rsidP="00454CE4">
      <w:pPr>
        <w:pStyle w:val="Heading3"/>
      </w:pPr>
      <w:r w:rsidRPr="0063167D">
        <w:lastRenderedPageBreak/>
        <w:t>Presentations</w:t>
      </w:r>
    </w:p>
    <w:p w:rsidR="001F07DE" w:rsidRDefault="005065F0" w:rsidP="00454CE4">
      <w:pPr>
        <w:keepNext/>
      </w:pPr>
      <w:r>
        <w:t>In planning presentations for people who are blind or vision impaired, follow these guidelines.</w:t>
      </w:r>
    </w:p>
    <w:p w:rsidR="00267D5F" w:rsidRDefault="005065F0" w:rsidP="00454CE4">
      <w:pPr>
        <w:pStyle w:val="Bullet"/>
      </w:pPr>
      <w:r>
        <w:t>At the beginning of a meeting, facilitate a round of introductions.</w:t>
      </w:r>
      <w:r w:rsidRPr="00F37BE0">
        <w:t xml:space="preserve"> </w:t>
      </w:r>
      <w:r>
        <w:t xml:space="preserve">If it is not possible to introduce everyone, ensure you note key people and presenters. One important purpose of this is to help people who are </w:t>
      </w:r>
      <w:r w:rsidRPr="00F37BE0">
        <w:t xml:space="preserve">blind </w:t>
      </w:r>
      <w:r>
        <w:t>o</w:t>
      </w:r>
      <w:r w:rsidRPr="00F37BE0">
        <w:t>r those with low vision know who is in the room.</w:t>
      </w:r>
    </w:p>
    <w:p w:rsidR="001F07DE" w:rsidRDefault="005065F0" w:rsidP="00454CE4">
      <w:pPr>
        <w:pStyle w:val="Bullet"/>
      </w:pPr>
      <w:r w:rsidRPr="00A205D6">
        <w:t xml:space="preserve">Read presentations in full, and describe </w:t>
      </w:r>
      <w:r>
        <w:t xml:space="preserve">images, </w:t>
      </w:r>
      <w:r w:rsidRPr="00A205D6">
        <w:t>diagrams</w:t>
      </w:r>
      <w:r>
        <w:t>, graphs</w:t>
      </w:r>
      <w:r w:rsidRPr="00A205D6">
        <w:t xml:space="preserve"> and </w:t>
      </w:r>
      <w:r>
        <w:t>tables</w:t>
      </w:r>
      <w:r w:rsidRPr="00A205D6">
        <w:t>.</w:t>
      </w:r>
      <w:r>
        <w:t xml:space="preserve"> Do not tell the whole room that this is for the benefit of people who are blind or have a vision impairment. </w:t>
      </w:r>
      <w:r w:rsidRPr="00FA7CCF">
        <w:t xml:space="preserve">See further </w:t>
      </w:r>
      <w:r w:rsidR="00267D5F" w:rsidRPr="00FA7CCF">
        <w:t>‘</w:t>
      </w:r>
      <w:hyperlink w:anchor="_Appendix_5_–_1" w:history="1">
        <w:r w:rsidRPr="00FA7CCF">
          <w:rPr>
            <w:rStyle w:val="Hyperlink"/>
            <w:color w:val="auto"/>
          </w:rPr>
          <w:t>Using images, diagrams, graphs and tables accessibly</w:t>
        </w:r>
      </w:hyperlink>
      <w:r w:rsidR="00454CE4" w:rsidRPr="005C60AD">
        <w:t>’</w:t>
      </w:r>
      <w:r w:rsidR="009F0D47">
        <w:t xml:space="preserve"> (page 15)</w:t>
      </w:r>
      <w:r w:rsidRPr="005B218E">
        <w:t>.</w:t>
      </w:r>
    </w:p>
    <w:p w:rsidR="001F07DE" w:rsidRDefault="001F07DE" w:rsidP="00454CE4"/>
    <w:p w:rsidR="001F07DE" w:rsidRDefault="005065F0" w:rsidP="00454CE4">
      <w:pPr>
        <w:pStyle w:val="Heading3"/>
      </w:pPr>
      <w:bookmarkStart w:id="230" w:name="_Toc416691399"/>
      <w:bookmarkStart w:id="231" w:name="_Toc424549011"/>
      <w:bookmarkStart w:id="232" w:name="_Toc424551549"/>
      <w:bookmarkStart w:id="233" w:name="_Toc424553676"/>
      <w:bookmarkStart w:id="234" w:name="_Toc428880923"/>
      <w:bookmarkStart w:id="235" w:name="_Toc429394709"/>
      <w:bookmarkStart w:id="236" w:name="_Toc429406826"/>
      <w:bookmarkStart w:id="237" w:name="_Toc430162259"/>
      <w:bookmarkStart w:id="238" w:name="_Toc430167137"/>
      <w:bookmarkStart w:id="239" w:name="_Toc434393260"/>
      <w:bookmarkStart w:id="240" w:name="_Toc436730677"/>
      <w:r w:rsidRPr="0063167D">
        <w:rPr>
          <w:noProof/>
          <w:lang w:eastAsia="en-NZ"/>
        </w:rPr>
        <w:drawing>
          <wp:anchor distT="0" distB="0" distL="114300" distR="114300" simplePos="0" relativeHeight="251656704" behindDoc="1" locked="0" layoutInCell="1" allowOverlap="1" wp14:anchorId="4ADF6502" wp14:editId="7732CAAD">
            <wp:simplePos x="0" y="0"/>
            <wp:positionH relativeFrom="margin">
              <wp:posOffset>5017770</wp:posOffset>
            </wp:positionH>
            <wp:positionV relativeFrom="paragraph">
              <wp:posOffset>143510</wp:posOffset>
            </wp:positionV>
            <wp:extent cx="1000760" cy="1025525"/>
            <wp:effectExtent l="0" t="0" r="8890" b="3175"/>
            <wp:wrapTight wrapText="left">
              <wp:wrapPolygon edited="0">
                <wp:start x="0" y="0"/>
                <wp:lineTo x="0" y="21266"/>
                <wp:lineTo x="21381" y="21266"/>
                <wp:lineTo x="21381" y="0"/>
                <wp:lineTo x="0" y="0"/>
              </wp:wrapPolygon>
            </wp:wrapTight>
            <wp:docPr id="5" name="Picture 5" title="Logo: Blind Citizens N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6" cstate="print">
                      <a:extLst>
                        <a:ext uri="{28A0092B-C50C-407E-A947-70E740481C1C}">
                          <a14:useLocalDpi xmlns:a14="http://schemas.microsoft.com/office/drawing/2010/main" val="0"/>
                        </a:ext>
                      </a:extLst>
                    </a:blip>
                    <a:srcRect/>
                    <a:stretch/>
                  </pic:blipFill>
                  <pic:spPr bwMode="auto">
                    <a:xfrm>
                      <a:off x="0" y="0"/>
                      <a:ext cx="1000760" cy="10255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3167D">
        <w:t>Inclusive meeting practices for blind participants</w:t>
      </w:r>
      <w:bookmarkEnd w:id="230"/>
      <w:bookmarkEnd w:id="231"/>
      <w:bookmarkEnd w:id="232"/>
      <w:bookmarkEnd w:id="233"/>
      <w:bookmarkEnd w:id="234"/>
      <w:bookmarkEnd w:id="235"/>
      <w:bookmarkEnd w:id="236"/>
      <w:bookmarkEnd w:id="237"/>
      <w:bookmarkEnd w:id="238"/>
      <w:bookmarkEnd w:id="239"/>
      <w:bookmarkEnd w:id="240"/>
    </w:p>
    <w:p w:rsidR="001F07DE" w:rsidRDefault="009F0D47" w:rsidP="00454CE4">
      <w:r w:rsidRPr="009F0D47">
        <w:rPr>
          <w:szCs w:val="25"/>
        </w:rPr>
        <w:t>Blind Citizens NZ</w:t>
      </w:r>
      <w:r w:rsidR="005065F0" w:rsidRPr="007225DE">
        <w:t xml:space="preserve"> is a </w:t>
      </w:r>
      <w:r w:rsidR="005065F0">
        <w:t>d</w:t>
      </w:r>
      <w:r w:rsidR="005065F0" w:rsidRPr="007225DE">
        <w:t xml:space="preserve">isabled </w:t>
      </w:r>
      <w:r w:rsidR="005065F0">
        <w:t>p</w:t>
      </w:r>
      <w:r w:rsidR="005065F0" w:rsidRPr="007225DE">
        <w:t>eople</w:t>
      </w:r>
      <w:r w:rsidR="00267D5F">
        <w:t>’</w:t>
      </w:r>
      <w:r w:rsidR="005065F0" w:rsidRPr="007225DE">
        <w:t xml:space="preserve">s </w:t>
      </w:r>
      <w:r w:rsidR="005065F0">
        <w:t>o</w:t>
      </w:r>
      <w:r w:rsidR="005065F0" w:rsidRPr="007225DE">
        <w:t xml:space="preserve">rganisation that provides advocacy for blind and vision impaired people. </w:t>
      </w:r>
      <w:r w:rsidR="005065F0" w:rsidRPr="009F0D47">
        <w:rPr>
          <w:rStyle w:val="Hyperlink"/>
          <w:color w:val="auto"/>
          <w:szCs w:val="25"/>
        </w:rPr>
        <w:t xml:space="preserve">The material that appears here was </w:t>
      </w:r>
      <w:r w:rsidR="005065F0">
        <w:t>o</w:t>
      </w:r>
      <w:r w:rsidR="005065F0" w:rsidRPr="007225DE">
        <w:t xml:space="preserve">riginally produced by the Association of Blind Citizens </w:t>
      </w:r>
      <w:r w:rsidR="005065F0">
        <w:t>NZ,</w:t>
      </w:r>
      <w:r w:rsidR="005065F0" w:rsidRPr="007225DE">
        <w:t xml:space="preserve"> and </w:t>
      </w:r>
      <w:r w:rsidR="005065F0">
        <w:t xml:space="preserve">is </w:t>
      </w:r>
      <w:r w:rsidR="005065F0" w:rsidRPr="007225DE">
        <w:t>reproduced with their kind permission.</w:t>
      </w:r>
    </w:p>
    <w:p w:rsidR="009F0D47" w:rsidRPr="00263088" w:rsidRDefault="00352536" w:rsidP="00454CE4">
      <w:hyperlink r:id="rId37" w:history="1">
        <w:r w:rsidR="009F0D47" w:rsidRPr="00263088">
          <w:rPr>
            <w:rStyle w:val="Hyperlink"/>
            <w:color w:val="auto"/>
          </w:rPr>
          <w:t>www.abcnz.org.nz</w:t>
        </w:r>
      </w:hyperlink>
      <w:r w:rsidR="009F0D47" w:rsidRPr="00263088">
        <w:t xml:space="preserve"> </w:t>
      </w:r>
    </w:p>
    <w:p w:rsidR="00454CE4" w:rsidRDefault="00454CE4" w:rsidP="00454CE4"/>
    <w:p w:rsidR="001F07DE" w:rsidRDefault="005065F0" w:rsidP="00454CE4">
      <w:r w:rsidRPr="00362797">
        <w:t xml:space="preserve">The following guidelines are designed to assist organisations to make their meeting practices and/or </w:t>
      </w:r>
      <w:r>
        <w:t>c</w:t>
      </w:r>
      <w:r w:rsidRPr="00362797">
        <w:t xml:space="preserve">ommittee processes inclusive of the </w:t>
      </w:r>
      <w:r w:rsidRPr="00810495">
        <w:t>needs</w:t>
      </w:r>
      <w:r w:rsidRPr="00362797">
        <w:t xml:space="preserve"> of </w:t>
      </w:r>
      <w:r w:rsidRPr="00E106DD">
        <w:t>blind</w:t>
      </w:r>
      <w:r w:rsidRPr="00362797">
        <w:t xml:space="preserve"> and vision impaired people.</w:t>
      </w:r>
    </w:p>
    <w:p w:rsidR="001F07DE" w:rsidRPr="00454CE4" w:rsidRDefault="00454CE4" w:rsidP="00454CE4">
      <w:pPr>
        <w:spacing w:before="180"/>
        <w:ind w:left="567" w:hanging="567"/>
      </w:pPr>
      <w:r>
        <w:t>1.</w:t>
      </w:r>
      <w:r>
        <w:tab/>
      </w:r>
      <w:r w:rsidR="005065F0" w:rsidRPr="009C41C5">
        <w:rPr>
          <w:b/>
        </w:rPr>
        <w:t xml:space="preserve">Meeting </w:t>
      </w:r>
      <w:r w:rsidR="005065F0">
        <w:rPr>
          <w:b/>
        </w:rPr>
        <w:t>a</w:t>
      </w:r>
      <w:r w:rsidR="005065F0" w:rsidRPr="009C41C5">
        <w:rPr>
          <w:b/>
        </w:rPr>
        <w:t xml:space="preserve">gendas and </w:t>
      </w:r>
      <w:r w:rsidR="005065F0">
        <w:rPr>
          <w:b/>
        </w:rPr>
        <w:t>m</w:t>
      </w:r>
      <w:r w:rsidR="005065F0" w:rsidRPr="009C41C5">
        <w:rPr>
          <w:b/>
        </w:rPr>
        <w:t>inutes:</w:t>
      </w:r>
      <w:r w:rsidR="005065F0" w:rsidRPr="00362797">
        <w:t xml:space="preserve"> Blind representatives must be able to specify the format in which they choose to receive these documents </w:t>
      </w:r>
      <w:r w:rsidR="005065F0">
        <w:t>(</w:t>
      </w:r>
      <w:r w:rsidR="005065F0" w:rsidRPr="00362797">
        <w:t>ie</w:t>
      </w:r>
      <w:r w:rsidR="005065F0">
        <w:t>,</w:t>
      </w:r>
      <w:r w:rsidR="005065F0" w:rsidRPr="00362797">
        <w:t xml:space="preserve"> large print, Braille, audio cassette or an electronic format</w:t>
      </w:r>
      <w:r w:rsidR="005065F0">
        <w:t>)</w:t>
      </w:r>
      <w:r w:rsidR="005065F0" w:rsidRPr="00362797">
        <w:t>. Their first choice should be honoured regardless of their ability to access the material by other means. Some forward planning may be needed to ensure that blind participants receive their material at approximately the same time as sighted participants receive theirs.</w:t>
      </w:r>
    </w:p>
    <w:p w:rsidR="00267D5F" w:rsidRDefault="00454CE4" w:rsidP="00454CE4">
      <w:pPr>
        <w:spacing w:before="180"/>
        <w:ind w:left="567" w:hanging="567"/>
      </w:pPr>
      <w:r>
        <w:t>2.</w:t>
      </w:r>
      <w:r>
        <w:tab/>
      </w:r>
      <w:r w:rsidR="005065F0" w:rsidRPr="00BF7871">
        <w:rPr>
          <w:b/>
        </w:rPr>
        <w:t>V</w:t>
      </w:r>
      <w:r w:rsidR="005065F0" w:rsidRPr="009C41C5">
        <w:rPr>
          <w:b/>
        </w:rPr>
        <w:t>enue:</w:t>
      </w:r>
      <w:r w:rsidR="005065F0" w:rsidRPr="00362797">
        <w:t xml:space="preserve"> As a common courtesy, it is often helpful for a blind person to receive information about and/or a </w:t>
      </w:r>
      <w:r w:rsidR="00267D5F">
        <w:t>‘</w:t>
      </w:r>
      <w:r w:rsidR="005065F0" w:rsidRPr="00362797">
        <w:t>conducted tour</w:t>
      </w:r>
      <w:r w:rsidR="00267D5F">
        <w:t>’</w:t>
      </w:r>
      <w:r w:rsidR="005065F0" w:rsidRPr="00362797">
        <w:t xml:space="preserve"> of the facilities being used. If the blind participant uses a guide dog as a mobility aid, the dog</w:t>
      </w:r>
      <w:r w:rsidR="00267D5F">
        <w:t>’</w:t>
      </w:r>
      <w:r w:rsidR="005065F0" w:rsidRPr="00362797">
        <w:t>s toileting requirements must also be considered when choosing a venue. If the venue has no grass or garden area, or such areas are not in easy reach of the venue, then some other party may need to be on hand to accompany the blind dog</w:t>
      </w:r>
      <w:r w:rsidR="005065F0">
        <w:t>-</w:t>
      </w:r>
      <w:r w:rsidR="005065F0" w:rsidRPr="00362797">
        <w:t>handler to find a suitable area.</w:t>
      </w:r>
    </w:p>
    <w:p w:rsidR="00267D5F" w:rsidRDefault="00454CE4" w:rsidP="00454CE4">
      <w:pPr>
        <w:spacing w:before="180"/>
        <w:ind w:left="567" w:hanging="567"/>
      </w:pPr>
      <w:r>
        <w:t>3.</w:t>
      </w:r>
      <w:r>
        <w:tab/>
      </w:r>
      <w:r w:rsidR="005065F0" w:rsidRPr="00BF7871">
        <w:rPr>
          <w:b/>
        </w:rPr>
        <w:t>Ro</w:t>
      </w:r>
      <w:r w:rsidR="005065F0" w:rsidRPr="009C41C5">
        <w:rPr>
          <w:b/>
        </w:rPr>
        <w:t xml:space="preserve">ll </w:t>
      </w:r>
      <w:r w:rsidR="005065F0">
        <w:rPr>
          <w:b/>
        </w:rPr>
        <w:t>c</w:t>
      </w:r>
      <w:r w:rsidR="005065F0" w:rsidRPr="009C41C5">
        <w:rPr>
          <w:b/>
        </w:rPr>
        <w:t>all:</w:t>
      </w:r>
      <w:r w:rsidR="005065F0" w:rsidRPr="00362797">
        <w:t xml:space="preserve"> Every meeting should begin with a </w:t>
      </w:r>
      <w:r w:rsidR="00267D5F">
        <w:t>‘</w:t>
      </w:r>
      <w:r w:rsidR="005065F0" w:rsidRPr="00362797">
        <w:t>roll call</w:t>
      </w:r>
      <w:r w:rsidR="00267D5F">
        <w:t>’</w:t>
      </w:r>
      <w:r w:rsidR="005065F0" w:rsidRPr="00362797">
        <w:t xml:space="preserve"> in which participants are asked to clearly identify themselves. This also indicates to the blind person where everyone is seated. If someone arrives late or departs during the meeting, this information should also be conveyed at the earliest possible opportunity. These steps are critical, since even if all meeting participants are known to one another, a blind person can often be unaware of who is in the room. </w:t>
      </w:r>
      <w:r w:rsidR="005065F0" w:rsidRPr="00292A9A">
        <w:t>The roll call should be repeated in future sessions if a change has occurred in those present or seating arrangements have altered.</w:t>
      </w:r>
    </w:p>
    <w:p w:rsidR="001F07DE" w:rsidRPr="00454CE4" w:rsidRDefault="00454CE4" w:rsidP="00454CE4">
      <w:pPr>
        <w:spacing w:before="180"/>
        <w:ind w:left="567" w:hanging="567"/>
      </w:pPr>
      <w:r>
        <w:t>4.</w:t>
      </w:r>
      <w:r>
        <w:tab/>
      </w:r>
      <w:r w:rsidR="005065F0" w:rsidRPr="00BF7871">
        <w:rPr>
          <w:b/>
        </w:rPr>
        <w:t>Establishing t</w:t>
      </w:r>
      <w:r w:rsidR="005065F0" w:rsidRPr="009C41C5">
        <w:rPr>
          <w:b/>
        </w:rPr>
        <w:t xml:space="preserve">he </w:t>
      </w:r>
      <w:r w:rsidR="005065F0">
        <w:rPr>
          <w:b/>
        </w:rPr>
        <w:t>p</w:t>
      </w:r>
      <w:r w:rsidR="005065F0" w:rsidRPr="009C41C5">
        <w:rPr>
          <w:b/>
        </w:rPr>
        <w:t xml:space="preserve">rocess for </w:t>
      </w:r>
      <w:r w:rsidR="005065F0">
        <w:rPr>
          <w:b/>
        </w:rPr>
        <w:t>s</w:t>
      </w:r>
      <w:r w:rsidR="005065F0" w:rsidRPr="009C41C5">
        <w:rPr>
          <w:b/>
        </w:rPr>
        <w:t xml:space="preserve">eeking the </w:t>
      </w:r>
      <w:r w:rsidR="005065F0">
        <w:rPr>
          <w:b/>
        </w:rPr>
        <w:t>f</w:t>
      </w:r>
      <w:r w:rsidR="005065F0" w:rsidRPr="009C41C5">
        <w:rPr>
          <w:b/>
        </w:rPr>
        <w:t>loor:</w:t>
      </w:r>
      <w:r w:rsidR="005065F0" w:rsidRPr="00362797">
        <w:t xml:space="preserve"> The process for gaining the right to speak at a meeting should be made clear by the </w:t>
      </w:r>
      <w:r w:rsidR="005065F0">
        <w:t>c</w:t>
      </w:r>
      <w:r w:rsidR="005065F0" w:rsidRPr="00362797">
        <w:t>hair</w:t>
      </w:r>
      <w:r w:rsidR="005065F0">
        <w:t>person</w:t>
      </w:r>
      <w:r w:rsidR="005065F0" w:rsidRPr="00362797">
        <w:t xml:space="preserve"> at the beginning of discussion.</w:t>
      </w:r>
      <w:r w:rsidR="005065F0">
        <w:t xml:space="preserve"> </w:t>
      </w:r>
      <w:r w:rsidR="005065F0" w:rsidRPr="00292A9A">
        <w:t xml:space="preserve">Unless clearly indicated, a blind person may be unclear as to whether hands are being raised to catch the attention of the </w:t>
      </w:r>
      <w:r w:rsidR="005065F0">
        <w:t>c</w:t>
      </w:r>
      <w:r w:rsidR="005065F0" w:rsidRPr="00362797">
        <w:t>hair</w:t>
      </w:r>
      <w:r w:rsidR="005065F0">
        <w:t>person</w:t>
      </w:r>
      <w:r w:rsidR="005065F0" w:rsidRPr="00292A9A">
        <w:t xml:space="preserve">, whether people simply speak up, or some other method is being used. Whatever the method, visual techniques such as catching the </w:t>
      </w:r>
      <w:r w:rsidR="005065F0">
        <w:t>c</w:t>
      </w:r>
      <w:r w:rsidR="005065F0" w:rsidRPr="00292A9A">
        <w:t>hair</w:t>
      </w:r>
      <w:r w:rsidR="005065F0">
        <w:t>person</w:t>
      </w:r>
      <w:r w:rsidR="00267D5F">
        <w:t>’</w:t>
      </w:r>
      <w:r w:rsidR="005065F0" w:rsidRPr="00292A9A">
        <w:t>s eye to get their attention should be avoided.</w:t>
      </w:r>
    </w:p>
    <w:p w:rsidR="001F07DE" w:rsidRPr="00454CE4" w:rsidRDefault="00454CE4" w:rsidP="003C1F1D">
      <w:pPr>
        <w:spacing w:before="180"/>
        <w:ind w:left="567" w:hanging="567"/>
      </w:pPr>
      <w:r>
        <w:t>5.</w:t>
      </w:r>
      <w:r>
        <w:tab/>
      </w:r>
      <w:r w:rsidR="005065F0" w:rsidRPr="00BF7871">
        <w:rPr>
          <w:b/>
        </w:rPr>
        <w:t xml:space="preserve">Use of </w:t>
      </w:r>
      <w:r w:rsidR="005065F0">
        <w:rPr>
          <w:b/>
        </w:rPr>
        <w:t>p</w:t>
      </w:r>
      <w:r w:rsidR="005065F0" w:rsidRPr="00BF7871">
        <w:rPr>
          <w:b/>
        </w:rPr>
        <w:t xml:space="preserve">rinted or </w:t>
      </w:r>
      <w:r w:rsidR="005065F0">
        <w:rPr>
          <w:b/>
        </w:rPr>
        <w:t>v</w:t>
      </w:r>
      <w:r w:rsidR="005065F0" w:rsidRPr="00BF7871">
        <w:rPr>
          <w:b/>
        </w:rPr>
        <w:t xml:space="preserve">isual </w:t>
      </w:r>
      <w:r w:rsidR="005065F0">
        <w:rPr>
          <w:b/>
        </w:rPr>
        <w:t>m</w:t>
      </w:r>
      <w:r w:rsidR="005065F0" w:rsidRPr="00BF7871">
        <w:rPr>
          <w:b/>
        </w:rPr>
        <w:t xml:space="preserve">aterial </w:t>
      </w:r>
      <w:r w:rsidR="005065F0" w:rsidRPr="009C41C5">
        <w:rPr>
          <w:b/>
        </w:rPr>
        <w:t xml:space="preserve">in </w:t>
      </w:r>
      <w:r w:rsidR="005065F0">
        <w:rPr>
          <w:b/>
        </w:rPr>
        <w:t>m</w:t>
      </w:r>
      <w:r w:rsidR="005065F0" w:rsidRPr="009C41C5">
        <w:rPr>
          <w:b/>
        </w:rPr>
        <w:t>eetings:</w:t>
      </w:r>
      <w:r w:rsidR="005065F0" w:rsidRPr="00362797">
        <w:t xml:space="preserve"> Any material distributed in print during a meeting must also be available in the blind participant</w:t>
      </w:r>
      <w:r w:rsidR="00267D5F">
        <w:t>’</w:t>
      </w:r>
      <w:r w:rsidR="005065F0" w:rsidRPr="00362797">
        <w:t xml:space="preserve">s preferred format. As the reading speed of some participants may not permit them to read the information as quickly as a standard print user, and certain computer </w:t>
      </w:r>
      <w:r w:rsidR="005065F0" w:rsidRPr="009C41C5">
        <w:t>technologies</w:t>
      </w:r>
      <w:r w:rsidR="005065F0" w:rsidRPr="00362797">
        <w:t xml:space="preserve"> may not be portable, such material should be circulated in advance if at all possible. The use of overheads and </w:t>
      </w:r>
      <w:r w:rsidR="005065F0" w:rsidRPr="00362797">
        <w:lastRenderedPageBreak/>
        <w:t>black/whiteboards should be accompanied with copies of the material in the blind person</w:t>
      </w:r>
      <w:r w:rsidR="00267D5F">
        <w:t>’</w:t>
      </w:r>
      <w:r w:rsidR="005065F0" w:rsidRPr="00362797">
        <w:t>s preferred format in advance of the meeting. At the very least, a verbal description of the content of each overhead or white/blackboard currently displayed should be standard practice.</w:t>
      </w:r>
    </w:p>
    <w:p w:rsidR="001F07DE" w:rsidRDefault="00454CE4" w:rsidP="00454CE4">
      <w:pPr>
        <w:spacing w:before="180"/>
        <w:ind w:left="567" w:hanging="567"/>
      </w:pPr>
      <w:r>
        <w:t>6.</w:t>
      </w:r>
      <w:r>
        <w:tab/>
      </w:r>
      <w:r w:rsidR="005065F0" w:rsidRPr="00BF7871">
        <w:rPr>
          <w:b/>
        </w:rPr>
        <w:t xml:space="preserve">Taking </w:t>
      </w:r>
      <w:r w:rsidR="005065F0">
        <w:rPr>
          <w:b/>
        </w:rPr>
        <w:t>n</w:t>
      </w:r>
      <w:r w:rsidR="005065F0" w:rsidRPr="00BF7871">
        <w:rPr>
          <w:b/>
        </w:rPr>
        <w:t>ot</w:t>
      </w:r>
      <w:r w:rsidR="005065F0" w:rsidRPr="009C41C5">
        <w:rPr>
          <w:b/>
        </w:rPr>
        <w:t>es:</w:t>
      </w:r>
      <w:r w:rsidR="005065F0" w:rsidRPr="00292A9A">
        <w:t xml:space="preserve"> When a blind participant wishes to take notes of a meeting, and an audio recording is the only option available to them, they should be allowed to do so but must inform the meeting that a recording is being made. It must be clear that the audio recording is for the blind participant</w:t>
      </w:r>
      <w:r w:rsidR="00267D5F">
        <w:t>’</w:t>
      </w:r>
      <w:r w:rsidR="005065F0" w:rsidRPr="00292A9A">
        <w:t>s exclusive use unless otherwise agreed, that recording will take place only in those parts of the meeting when taking notes is permitted and that any misuse of the recording may constitute a breach of confidentiality</w:t>
      </w:r>
      <w:r w:rsidR="005065F0">
        <w:t>.</w:t>
      </w:r>
    </w:p>
    <w:p w:rsidR="00454CE4" w:rsidRDefault="00454CE4" w:rsidP="00454CE4"/>
    <w:p w:rsidR="00267D5F" w:rsidRDefault="005065F0" w:rsidP="00454CE4">
      <w:pPr>
        <w:pStyle w:val="Heading3"/>
      </w:pPr>
      <w:bookmarkStart w:id="241" w:name="_Toc416691400"/>
      <w:bookmarkStart w:id="242" w:name="_Toc424549012"/>
      <w:bookmarkStart w:id="243" w:name="_Toc424551550"/>
      <w:bookmarkStart w:id="244" w:name="_Toc407006538"/>
      <w:bookmarkStart w:id="245" w:name="_Toc407006679"/>
      <w:bookmarkEnd w:id="225"/>
      <w:bookmarkEnd w:id="226"/>
      <w:bookmarkEnd w:id="227"/>
      <w:bookmarkEnd w:id="228"/>
      <w:bookmarkEnd w:id="229"/>
      <w:r w:rsidRPr="0063167D">
        <w:t>Guidelines for interacting with guide dog</w:t>
      </w:r>
      <w:bookmarkEnd w:id="241"/>
      <w:r w:rsidRPr="0063167D">
        <w:t>s</w:t>
      </w:r>
      <w:bookmarkEnd w:id="242"/>
      <w:bookmarkEnd w:id="243"/>
    </w:p>
    <w:bookmarkEnd w:id="244"/>
    <w:bookmarkEnd w:id="245"/>
    <w:p w:rsidR="00267D5F" w:rsidRDefault="00454CE4" w:rsidP="00454CE4">
      <w:r w:rsidRPr="0063167D">
        <w:rPr>
          <w:noProof/>
          <w:lang w:eastAsia="en-NZ"/>
        </w:rPr>
        <w:drawing>
          <wp:anchor distT="0" distB="0" distL="71755" distR="114300" simplePos="0" relativeHeight="251659776" behindDoc="1" locked="0" layoutInCell="1" allowOverlap="1" wp14:anchorId="72963D97" wp14:editId="08C5B588">
            <wp:simplePos x="0" y="0"/>
            <wp:positionH relativeFrom="column">
              <wp:posOffset>3232150</wp:posOffset>
            </wp:positionH>
            <wp:positionV relativeFrom="paragraph">
              <wp:posOffset>38735</wp:posOffset>
            </wp:positionV>
            <wp:extent cx="2703195" cy="824230"/>
            <wp:effectExtent l="0" t="0" r="1905" b="0"/>
            <wp:wrapTight wrapText="left">
              <wp:wrapPolygon edited="0">
                <wp:start x="2131" y="0"/>
                <wp:lineTo x="1066" y="1498"/>
                <wp:lineTo x="0" y="5991"/>
                <wp:lineTo x="0" y="13479"/>
                <wp:lineTo x="304" y="16974"/>
                <wp:lineTo x="1827" y="20468"/>
                <wp:lineTo x="2283" y="20968"/>
                <wp:lineTo x="4110" y="20968"/>
                <wp:lineTo x="21463" y="18971"/>
                <wp:lineTo x="21463" y="10983"/>
                <wp:lineTo x="13395" y="4992"/>
                <wp:lineTo x="4262" y="0"/>
                <wp:lineTo x="2131" y="0"/>
              </wp:wrapPolygon>
            </wp:wrapTight>
            <wp:docPr id="6" name="Picture 6" title="Logo: Blind Foundation Guide Do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703195" cy="8242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65F0" w:rsidRPr="007225DE">
        <w:t xml:space="preserve">The </w:t>
      </w:r>
      <w:r w:rsidR="009F0D47" w:rsidRPr="009F0D47">
        <w:rPr>
          <w:szCs w:val="25"/>
        </w:rPr>
        <w:t>Blind Foundation</w:t>
      </w:r>
      <w:r w:rsidR="005065F0" w:rsidRPr="007225DE">
        <w:t xml:space="preserve"> is an organisation that provides</w:t>
      </w:r>
      <w:r w:rsidR="005065F0">
        <w:t xml:space="preserve"> </w:t>
      </w:r>
      <w:r w:rsidR="005065F0" w:rsidRPr="007225DE">
        <w:t>support to people who are blind or have low vision</w:t>
      </w:r>
      <w:r w:rsidR="005065F0" w:rsidRPr="009F0D47">
        <w:t xml:space="preserve">. </w:t>
      </w:r>
      <w:r w:rsidR="005065F0" w:rsidRPr="009F0D47">
        <w:rPr>
          <w:rStyle w:val="Hyperlink"/>
          <w:color w:val="auto"/>
          <w:szCs w:val="25"/>
        </w:rPr>
        <w:t xml:space="preserve">The material that appears here was </w:t>
      </w:r>
      <w:r w:rsidR="005065F0">
        <w:t>o</w:t>
      </w:r>
      <w:r w:rsidR="005065F0" w:rsidRPr="007225DE">
        <w:t>riginally produced by the Blind Foundation</w:t>
      </w:r>
      <w:r w:rsidR="005065F0">
        <w:t>,</w:t>
      </w:r>
      <w:r w:rsidR="005065F0" w:rsidRPr="007225DE">
        <w:t xml:space="preserve"> and </w:t>
      </w:r>
      <w:r w:rsidR="005065F0">
        <w:t xml:space="preserve">is </w:t>
      </w:r>
      <w:r w:rsidR="005065F0" w:rsidRPr="007225DE">
        <w:t>reproduced with their kind permission.</w:t>
      </w:r>
    </w:p>
    <w:p w:rsidR="009F0D47" w:rsidRPr="00454CE4" w:rsidRDefault="00352536" w:rsidP="00454CE4">
      <w:hyperlink r:id="rId39" w:history="1">
        <w:r w:rsidR="009F0D47" w:rsidRPr="00263088">
          <w:rPr>
            <w:rStyle w:val="Hyperlink"/>
            <w:color w:val="auto"/>
          </w:rPr>
          <w:t>www.blindfoundation.org.nz</w:t>
        </w:r>
      </w:hyperlink>
      <w:r w:rsidR="009F0D47">
        <w:t xml:space="preserve"> </w:t>
      </w:r>
    </w:p>
    <w:p w:rsidR="00454CE4" w:rsidRDefault="00454CE4" w:rsidP="00454CE4"/>
    <w:p w:rsidR="00267D5F" w:rsidRDefault="005065F0" w:rsidP="00454CE4">
      <w:r w:rsidRPr="00913765">
        <w:t xml:space="preserve">Guide dogs are </w:t>
      </w:r>
      <w:r>
        <w:t xml:space="preserve">friendly </w:t>
      </w:r>
      <w:r w:rsidRPr="00913765">
        <w:t>by nature</w:t>
      </w:r>
      <w:r>
        <w:t>;</w:t>
      </w:r>
      <w:r w:rsidRPr="00913765">
        <w:t xml:space="preserve"> your help is required to maintain their good manners.</w:t>
      </w:r>
    </w:p>
    <w:p w:rsidR="00454CE4" w:rsidRDefault="00454CE4" w:rsidP="00454CE4"/>
    <w:p w:rsidR="00267D5F" w:rsidRDefault="005065F0" w:rsidP="00454CE4">
      <w:r>
        <w:t>Please DO NOT interact with a guide dog unless the dog</w:t>
      </w:r>
      <w:r w:rsidR="00267D5F">
        <w:t>’</w:t>
      </w:r>
      <w:r>
        <w:t>s handler</w:t>
      </w:r>
      <w:r w:rsidRPr="00A06BAD">
        <w:t xml:space="preserve"> </w:t>
      </w:r>
      <w:r>
        <w:t xml:space="preserve">gives </w:t>
      </w:r>
      <w:r w:rsidRPr="00A06BAD">
        <w:t>permission</w:t>
      </w:r>
      <w:r>
        <w:t>.</w:t>
      </w:r>
    </w:p>
    <w:p w:rsidR="00454CE4" w:rsidRDefault="00454CE4" w:rsidP="00454CE4"/>
    <w:p w:rsidR="001F07DE" w:rsidRDefault="005065F0" w:rsidP="00454CE4">
      <w:r>
        <w:t>When settling a guide dog into a new environment, no interaction is advisable for the first couple of weeks. Once the dog has settled in, the handler may start to allow limited interaction, dependent on the dog</w:t>
      </w:r>
      <w:r w:rsidR="00267D5F">
        <w:t>’</w:t>
      </w:r>
      <w:r>
        <w:t>s behaviour.</w:t>
      </w:r>
    </w:p>
    <w:p w:rsidR="00454CE4" w:rsidRDefault="00454CE4" w:rsidP="00454CE4"/>
    <w:p w:rsidR="00267D5F" w:rsidRDefault="005065F0" w:rsidP="00454CE4">
      <w:r>
        <w:t>No interaction includes:</w:t>
      </w:r>
    </w:p>
    <w:p w:rsidR="001F07DE" w:rsidRDefault="005065F0" w:rsidP="00454CE4">
      <w:pPr>
        <w:pStyle w:val="Bullet"/>
      </w:pPr>
      <w:r>
        <w:t>avoid eye contact with the dog</w:t>
      </w:r>
    </w:p>
    <w:p w:rsidR="00267D5F" w:rsidRDefault="005065F0" w:rsidP="00454CE4">
      <w:pPr>
        <w:pStyle w:val="Bullet"/>
      </w:pPr>
      <w:r>
        <w:t>don</w:t>
      </w:r>
      <w:r w:rsidR="00267D5F">
        <w:t>’</w:t>
      </w:r>
      <w:r>
        <w:t>t talk to the dog</w:t>
      </w:r>
    </w:p>
    <w:p w:rsidR="001F07DE" w:rsidRDefault="005065F0" w:rsidP="00454CE4">
      <w:pPr>
        <w:pStyle w:val="Bullet"/>
      </w:pPr>
      <w:r>
        <w:t>don</w:t>
      </w:r>
      <w:r w:rsidR="00267D5F">
        <w:t>’</w:t>
      </w:r>
      <w:r>
        <w:t>t feed the dog.</w:t>
      </w:r>
    </w:p>
    <w:p w:rsidR="00454CE4" w:rsidRDefault="00454CE4" w:rsidP="00454CE4"/>
    <w:p w:rsidR="001F07DE" w:rsidRDefault="005065F0" w:rsidP="00454CE4">
      <w:r>
        <w:t>If</w:t>
      </w:r>
      <w:r w:rsidRPr="00913765">
        <w:t xml:space="preserve"> the dog attempts to inte</w:t>
      </w:r>
      <w:r>
        <w:t>ract with you, please ignore it, move away if necessary, or turn your back on the dog.</w:t>
      </w:r>
    </w:p>
    <w:p w:rsidR="00454CE4" w:rsidRDefault="00454CE4" w:rsidP="00454CE4"/>
    <w:p w:rsidR="001F07DE" w:rsidRDefault="005065F0" w:rsidP="00454CE4">
      <w:r>
        <w:t>These guidelines are for the safety of the guide dog handler. If a guide dog gets distracted or excited by people then it can be a safety risk and may have to be withdrawn from guiding work.</w:t>
      </w:r>
    </w:p>
    <w:p w:rsidR="00454CE4" w:rsidRDefault="00454CE4" w:rsidP="00454CE4"/>
    <w:p w:rsidR="001F07DE" w:rsidRDefault="005065F0" w:rsidP="00454CE4">
      <w:r w:rsidRPr="00AB430C">
        <w:t xml:space="preserve">If the handler does give permission for you to interact with the </w:t>
      </w:r>
      <w:r>
        <w:t>g</w:t>
      </w:r>
      <w:r w:rsidRPr="00AB430C">
        <w:t xml:space="preserve">uide </w:t>
      </w:r>
      <w:r>
        <w:t>d</w:t>
      </w:r>
      <w:r w:rsidRPr="00AB430C">
        <w:t xml:space="preserve">og, please ensure you maintain a calm voice and gentle handling. The aim is not to excite the dog too much in a workplace or public place. Guide </w:t>
      </w:r>
      <w:r>
        <w:t>d</w:t>
      </w:r>
      <w:r w:rsidRPr="00AB430C">
        <w:t xml:space="preserve">ogs get plenty of time to play and have fun when off duty. But when in a workplace we must ensure appropriate </w:t>
      </w:r>
      <w:r>
        <w:t>behaviour is maintained</w:t>
      </w:r>
      <w:r w:rsidRPr="00AB430C">
        <w:t>.</w:t>
      </w:r>
    </w:p>
    <w:p w:rsidR="00454CE4" w:rsidRDefault="00454CE4" w:rsidP="00454CE4"/>
    <w:p w:rsidR="001F07DE" w:rsidRDefault="005065F0" w:rsidP="00454CE4">
      <w:r>
        <w:t>If you have any questions please feel free to contact Blind Foundation Guide Dogs (09</w:t>
      </w:r>
      <w:r w:rsidR="00454CE4">
        <w:t> </w:t>
      </w:r>
      <w:r>
        <w:t>269</w:t>
      </w:r>
      <w:r w:rsidR="00454CE4">
        <w:t> </w:t>
      </w:r>
      <w:r>
        <w:t>0400) or talk to the guide dog handler directly.</w:t>
      </w:r>
    </w:p>
    <w:p w:rsidR="00454CE4" w:rsidRDefault="00454CE4" w:rsidP="00454CE4"/>
    <w:p w:rsidR="00267D5F" w:rsidRDefault="005065F0" w:rsidP="003C1F1D">
      <w:r w:rsidRPr="009C41C5">
        <w:t>For more information also see:</w:t>
      </w:r>
    </w:p>
    <w:p w:rsidR="001F07DE" w:rsidRPr="00FA7CCF" w:rsidRDefault="00352536" w:rsidP="00454CE4">
      <w:pPr>
        <w:pStyle w:val="Bullet"/>
      </w:pPr>
      <w:hyperlink w:anchor="_Using_written_information" w:history="1">
        <w:r w:rsidR="005065F0" w:rsidRPr="00FA7CCF">
          <w:rPr>
            <w:rStyle w:val="Hyperlink"/>
            <w:color w:val="auto"/>
          </w:rPr>
          <w:t>Using written information and printed materials accessibly</w:t>
        </w:r>
      </w:hyperlink>
      <w:r w:rsidR="00384BD3" w:rsidRPr="00FA7CCF">
        <w:rPr>
          <w:rStyle w:val="Hyperlink"/>
          <w:color w:val="auto"/>
        </w:rPr>
        <w:t xml:space="preserve"> (page 17)</w:t>
      </w:r>
    </w:p>
    <w:p w:rsidR="00454CE4" w:rsidRPr="00FA7CCF" w:rsidRDefault="00352536" w:rsidP="00D0599F">
      <w:pPr>
        <w:pStyle w:val="Bullet"/>
      </w:pPr>
      <w:hyperlink w:anchor="_Accessible_presentations_and" w:history="1">
        <w:r w:rsidR="005065F0" w:rsidRPr="00FA7CCF">
          <w:rPr>
            <w:rStyle w:val="Hyperlink"/>
            <w:color w:val="auto"/>
          </w:rPr>
          <w:t>Accessible presentations and other verbal communication</w:t>
        </w:r>
      </w:hyperlink>
      <w:r w:rsidR="00F63D19" w:rsidRPr="00FA7CCF">
        <w:rPr>
          <w:rStyle w:val="Hyperlink"/>
          <w:color w:val="auto"/>
        </w:rPr>
        <w:t xml:space="preserve"> (page 19)</w:t>
      </w:r>
      <w:r w:rsidR="005065F0" w:rsidRPr="00FA7CCF">
        <w:t>.</w:t>
      </w:r>
    </w:p>
    <w:p w:rsidR="003C1F1D" w:rsidRPr="00FA7CCF" w:rsidRDefault="003C1F1D" w:rsidP="003C1F1D">
      <w:bookmarkStart w:id="246" w:name="_Appendix_10_–"/>
      <w:bookmarkStart w:id="247" w:name="_Appendix_10_–_1"/>
      <w:bookmarkStart w:id="248" w:name="_Toc416691401"/>
      <w:bookmarkStart w:id="249" w:name="_Toc442354561"/>
      <w:bookmarkStart w:id="250" w:name="_Toc404864981"/>
      <w:bookmarkStart w:id="251" w:name="_Toc404864982"/>
      <w:bookmarkEnd w:id="246"/>
      <w:bookmarkEnd w:id="247"/>
      <w:r w:rsidRPr="00FA7CCF">
        <w:br w:type="page"/>
      </w:r>
    </w:p>
    <w:p w:rsidR="001F07DE" w:rsidRDefault="005065F0" w:rsidP="003C1F1D">
      <w:pPr>
        <w:pStyle w:val="Heading2"/>
        <w:spacing w:before="0"/>
      </w:pPr>
      <w:bookmarkStart w:id="252" w:name="_Toc444166678"/>
      <w:r w:rsidRPr="000869F7">
        <w:lastRenderedPageBreak/>
        <w:t xml:space="preserve">Engaging with people </w:t>
      </w:r>
      <w:bookmarkEnd w:id="248"/>
      <w:r w:rsidRPr="000869F7">
        <w:t>with hearing loss, who are hard of hearing or who are Deaf</w:t>
      </w:r>
      <w:bookmarkEnd w:id="249"/>
      <w:bookmarkEnd w:id="252"/>
    </w:p>
    <w:p w:rsidR="001F07DE" w:rsidRDefault="005065F0" w:rsidP="00454CE4">
      <w:r>
        <w:t xml:space="preserve">This section provides a summary of the </w:t>
      </w:r>
      <w:r w:rsidRPr="00487A78">
        <w:t xml:space="preserve">information </w:t>
      </w:r>
      <w:r>
        <w:t>in</w:t>
      </w:r>
      <w:r w:rsidRPr="00487A78">
        <w:t xml:space="preserve"> this guide</w:t>
      </w:r>
      <w:r>
        <w:t>,</w:t>
      </w:r>
      <w:r w:rsidRPr="00487A78">
        <w:t xml:space="preserve"> and </w:t>
      </w:r>
      <w:r>
        <w:t xml:space="preserve">gives additional tips to </w:t>
      </w:r>
      <w:r w:rsidRPr="00C66708">
        <w:t xml:space="preserve">support an effective engagement process with people with a hearing loss, </w:t>
      </w:r>
      <w:r>
        <w:t xml:space="preserve">who are </w:t>
      </w:r>
      <w:r w:rsidRPr="00C66708">
        <w:t>hard of hearing or who are Deaf.</w:t>
      </w:r>
    </w:p>
    <w:p w:rsidR="00454CE4" w:rsidRDefault="00454CE4" w:rsidP="00454CE4"/>
    <w:p w:rsidR="002C07BF" w:rsidRDefault="002C07BF" w:rsidP="002C07BF">
      <w:pPr>
        <w:pStyle w:val="Heading3"/>
      </w:pPr>
      <w:r w:rsidRPr="0063167D">
        <w:t>General</w:t>
      </w:r>
    </w:p>
    <w:p w:rsidR="002C07BF" w:rsidRDefault="002C07BF" w:rsidP="002C07BF">
      <w:pPr>
        <w:keepNext/>
      </w:pPr>
      <w:r>
        <w:t>In general, follow these guidelines.</w:t>
      </w:r>
    </w:p>
    <w:p w:rsidR="002C07BF" w:rsidRDefault="002C07BF" w:rsidP="002C07BF">
      <w:pPr>
        <w:pStyle w:val="Bullet"/>
      </w:pPr>
      <w:r w:rsidRPr="00F37BE0">
        <w:t>Make sure that only one person speaks at a time</w:t>
      </w:r>
      <w:r>
        <w:t xml:space="preserve">; this will make it easier for everyone, including </w:t>
      </w:r>
      <w:r w:rsidRPr="00417582">
        <w:t>New Zealand Sign Language</w:t>
      </w:r>
      <w:r>
        <w:t xml:space="preserve"> interpreters.</w:t>
      </w:r>
      <w:r w:rsidRPr="00F37BE0">
        <w:t xml:space="preserve"> Ask people to raise their hands</w:t>
      </w:r>
      <w:r>
        <w:t xml:space="preserve"> if they wish to speak</w:t>
      </w:r>
      <w:r w:rsidRPr="00F37BE0">
        <w:t xml:space="preserve">, or otherwise </w:t>
      </w:r>
      <w:r>
        <w:t xml:space="preserve">visually </w:t>
      </w:r>
      <w:r w:rsidRPr="00F37BE0">
        <w:t>indicate</w:t>
      </w:r>
      <w:r>
        <w:t xml:space="preserve"> the intention;</w:t>
      </w:r>
      <w:r w:rsidRPr="00F37BE0">
        <w:t xml:space="preserve"> this will give Deaf people </w:t>
      </w:r>
      <w:r>
        <w:t>an equal</w:t>
      </w:r>
      <w:r w:rsidRPr="00F37BE0">
        <w:t xml:space="preserve"> opportunity to contribute.</w:t>
      </w:r>
    </w:p>
    <w:p w:rsidR="002C07BF" w:rsidRDefault="002C07BF" w:rsidP="002C07BF">
      <w:pPr>
        <w:pStyle w:val="Bullet"/>
      </w:pPr>
      <w:r>
        <w:t>S</w:t>
      </w:r>
      <w:r w:rsidRPr="00417582">
        <w:t xml:space="preserve">ome people </w:t>
      </w:r>
      <w:r>
        <w:t>who have a hearing loss identify as being D</w:t>
      </w:r>
      <w:r w:rsidRPr="00417582">
        <w:t>eaf</w:t>
      </w:r>
      <w:r>
        <w:t>.</w:t>
      </w:r>
      <w:r w:rsidRPr="00417582">
        <w:t xml:space="preserve"> </w:t>
      </w:r>
      <w:r>
        <w:t xml:space="preserve">This identity is grounded within the Deaf </w:t>
      </w:r>
      <w:r w:rsidRPr="00417582">
        <w:t>cultur</w:t>
      </w:r>
      <w:r>
        <w:t>e</w:t>
      </w:r>
      <w:r w:rsidRPr="00417582">
        <w:t xml:space="preserve"> </w:t>
      </w:r>
      <w:r>
        <w:t xml:space="preserve">with its own </w:t>
      </w:r>
      <w:r w:rsidRPr="00417582">
        <w:t>language, values and history.</w:t>
      </w:r>
    </w:p>
    <w:p w:rsidR="002C07BF" w:rsidRPr="002C07BF" w:rsidRDefault="002C07BF" w:rsidP="002C07BF">
      <w:pPr>
        <w:pStyle w:val="Bullet"/>
        <w:rPr>
          <w:rFonts w:ascii="Times New Roman" w:hAnsi="Times New Roman"/>
          <w:sz w:val="24"/>
          <w:szCs w:val="24"/>
          <w:lang w:eastAsia="en-NZ"/>
        </w:rPr>
      </w:pPr>
      <w:r w:rsidRPr="002C07BF">
        <w:rPr>
          <w:lang w:eastAsia="en-NZ"/>
        </w:rPr>
        <w:t>Many people with a hearing loss do not use sign language interpreters. They may however use a personal assistive listening system. This can either be in the form of a personal microphone which amplifies sound, or it may use FM radio frequencies to send sound from the source e.g. a presenter using a microphone, directly to the listener. The system can be connected to a hearing aid, a cochlear implant, or received through a headset.</w:t>
      </w:r>
      <w:r w:rsidRPr="002C07BF">
        <w:rPr>
          <w:rFonts w:ascii="Times New Roman" w:hAnsi="Times New Roman"/>
          <w:sz w:val="24"/>
          <w:szCs w:val="24"/>
          <w:lang w:eastAsia="en-NZ"/>
        </w:rPr>
        <w:t xml:space="preserve"> </w:t>
      </w:r>
    </w:p>
    <w:p w:rsidR="002C07BF" w:rsidRPr="002C07BF" w:rsidRDefault="002C07BF" w:rsidP="002C07BF">
      <w:pPr>
        <w:pStyle w:val="Bullet"/>
        <w:rPr>
          <w:rFonts w:ascii="Times New Roman" w:hAnsi="Times New Roman"/>
          <w:sz w:val="24"/>
          <w:szCs w:val="24"/>
          <w:lang w:eastAsia="en-NZ"/>
        </w:rPr>
      </w:pPr>
      <w:r w:rsidRPr="002C07BF">
        <w:rPr>
          <w:lang w:eastAsia="en-NZ"/>
        </w:rPr>
        <w:t xml:space="preserve">Make sure that people with hearing impairments have the option of sitting near the front of the room as many people </w:t>
      </w:r>
      <w:r>
        <w:rPr>
          <w:lang w:eastAsia="en-NZ"/>
        </w:rPr>
        <w:t xml:space="preserve">with hearing loss </w:t>
      </w:r>
      <w:r w:rsidRPr="002C07BF">
        <w:rPr>
          <w:lang w:eastAsia="en-NZ"/>
        </w:rPr>
        <w:t>need to be able to see</w:t>
      </w:r>
      <w:r>
        <w:rPr>
          <w:lang w:eastAsia="en-NZ"/>
        </w:rPr>
        <w:t xml:space="preserve"> body language and lip movements</w:t>
      </w:r>
      <w:r w:rsidRPr="002C07BF">
        <w:rPr>
          <w:lang w:eastAsia="en-NZ"/>
        </w:rPr>
        <w:t xml:space="preserve"> in order to </w:t>
      </w:r>
      <w:r>
        <w:rPr>
          <w:lang w:eastAsia="en-NZ"/>
        </w:rPr>
        <w:t>understand what is being said</w:t>
      </w:r>
      <w:r w:rsidRPr="002C07BF">
        <w:rPr>
          <w:lang w:eastAsia="en-NZ"/>
        </w:rPr>
        <w:t>.</w:t>
      </w:r>
      <w:r w:rsidRPr="002C07BF">
        <w:rPr>
          <w:rFonts w:ascii="Times New Roman" w:hAnsi="Times New Roman"/>
          <w:sz w:val="24"/>
          <w:szCs w:val="24"/>
          <w:lang w:eastAsia="en-NZ"/>
        </w:rPr>
        <w:t xml:space="preserve"> </w:t>
      </w:r>
    </w:p>
    <w:p w:rsidR="002C07BF" w:rsidRPr="002C07BF" w:rsidRDefault="002C07BF" w:rsidP="002C07BF">
      <w:pPr>
        <w:pStyle w:val="Bullet"/>
        <w:rPr>
          <w:rFonts w:ascii="Times New Roman" w:hAnsi="Times New Roman"/>
          <w:sz w:val="24"/>
          <w:szCs w:val="24"/>
          <w:lang w:eastAsia="en-NZ"/>
        </w:rPr>
      </w:pPr>
      <w:r w:rsidRPr="002C07BF">
        <w:rPr>
          <w:lang w:eastAsia="en-NZ"/>
        </w:rPr>
        <w:t>If you are using breakout groups, be prepared to offer a separate room for people with hearing impairments, as the background noise of multiple groups working in the same room can make it very difficult for people using hearing aids or other assistive listening devices to hear what is being said in their own group.</w:t>
      </w:r>
      <w:r w:rsidRPr="002C07BF">
        <w:rPr>
          <w:rFonts w:ascii="Times New Roman" w:hAnsi="Times New Roman"/>
          <w:sz w:val="24"/>
          <w:szCs w:val="24"/>
          <w:lang w:eastAsia="en-NZ"/>
        </w:rPr>
        <w:t xml:space="preserve"> </w:t>
      </w:r>
    </w:p>
    <w:p w:rsidR="002C07BF" w:rsidRDefault="002C07BF" w:rsidP="002C07BF">
      <w:pPr>
        <w:pStyle w:val="Bullet"/>
      </w:pPr>
      <w:r w:rsidRPr="00417582">
        <w:t>Always use a microphone when a hearing loop is in use, and</w:t>
      </w:r>
      <w:r>
        <w:t xml:space="preserve"> request speakers to  say their names</w:t>
      </w:r>
      <w:r w:rsidRPr="00417582">
        <w:t xml:space="preserve"> before speaking</w:t>
      </w:r>
      <w:r>
        <w:t>.</w:t>
      </w:r>
      <w:r w:rsidRPr="00417582">
        <w:t xml:space="preserve"> </w:t>
      </w:r>
      <w:r>
        <w:t>Pe</w:t>
      </w:r>
      <w:r w:rsidRPr="00417582">
        <w:t>ople using hearing loops often can</w:t>
      </w:r>
      <w:r>
        <w:t>n</w:t>
      </w:r>
      <w:r w:rsidRPr="00417582">
        <w:t>ot differentiate between different voices</w:t>
      </w:r>
      <w:r>
        <w:t>, as all tend to sound mechanical</w:t>
      </w:r>
      <w:r w:rsidRPr="00417582">
        <w:t>.</w:t>
      </w:r>
    </w:p>
    <w:p w:rsidR="002C07BF" w:rsidRDefault="002C07BF" w:rsidP="00454CE4"/>
    <w:p w:rsidR="001F07DE" w:rsidRDefault="005065F0" w:rsidP="00454CE4">
      <w:pPr>
        <w:pStyle w:val="Heading3"/>
      </w:pPr>
      <w:r>
        <w:t>New Zealand S</w:t>
      </w:r>
      <w:r w:rsidRPr="0063167D">
        <w:t xml:space="preserve">ign </w:t>
      </w:r>
      <w:r>
        <w:t>L</w:t>
      </w:r>
      <w:r w:rsidRPr="0063167D">
        <w:t>anguage interpreters</w:t>
      </w:r>
    </w:p>
    <w:p w:rsidR="001F07DE" w:rsidRDefault="005065F0" w:rsidP="00454CE4">
      <w:r>
        <w:t>If you are considering hiring a New Zealand Sign Language interpreter, follow these guidelines.</w:t>
      </w:r>
    </w:p>
    <w:p w:rsidR="00267D5F" w:rsidRDefault="005065F0" w:rsidP="00454CE4">
      <w:pPr>
        <w:pStyle w:val="Bullet"/>
      </w:pPr>
      <w:r>
        <w:t>Preferably, b</w:t>
      </w:r>
      <w:r w:rsidRPr="00417582">
        <w:t xml:space="preserve">ook New Zealand Sign Language interpreters </w:t>
      </w:r>
      <w:r>
        <w:t>at least four weeks in advance</w:t>
      </w:r>
      <w:r w:rsidRPr="00417582">
        <w:t>, as there is a shortage of trained interpreters.</w:t>
      </w:r>
      <w:r>
        <w:t xml:space="preserve"> T</w:t>
      </w:r>
      <w:r w:rsidRPr="00417582">
        <w:t>his is particularly true of tri-lingual interpreters (</w:t>
      </w:r>
      <w:r>
        <w:t xml:space="preserve">eg, </w:t>
      </w:r>
      <w:r w:rsidRPr="00417582">
        <w:t>Te Reo</w:t>
      </w:r>
      <w:r>
        <w:t>–</w:t>
      </w:r>
      <w:r w:rsidRPr="00417582">
        <w:t>English</w:t>
      </w:r>
      <w:r>
        <w:t>–</w:t>
      </w:r>
      <w:r w:rsidRPr="00417582">
        <w:t>New Zealand Sign Language).</w:t>
      </w:r>
    </w:p>
    <w:p w:rsidR="001F07DE" w:rsidRDefault="005065F0" w:rsidP="00454CE4">
      <w:pPr>
        <w:pStyle w:val="Bullet"/>
      </w:pPr>
      <w:r>
        <w:t>A</w:t>
      </w:r>
      <w:r w:rsidRPr="00417582">
        <w:t>lthough it is unlikely that a qualified tri-lingual sign language interpreter</w:t>
      </w:r>
      <w:r>
        <w:t xml:space="preserve"> will be available</w:t>
      </w:r>
      <w:r w:rsidRPr="00417582">
        <w:t>, a</w:t>
      </w:r>
      <w:r>
        <w:t xml:space="preserve"> </w:t>
      </w:r>
      <w:r w:rsidRPr="00417582">
        <w:t xml:space="preserve">New Zealand Sign Language agency may have alternate suggestions that could assist </w:t>
      </w:r>
      <w:r>
        <w:t>the</w:t>
      </w:r>
      <w:r w:rsidRPr="00417582">
        <w:t xml:space="preserve"> engagement with a particular </w:t>
      </w:r>
      <w:r>
        <w:t xml:space="preserve">non-English speaking </w:t>
      </w:r>
      <w:r w:rsidRPr="00417582">
        <w:t>group</w:t>
      </w:r>
      <w:r>
        <w:t>;</w:t>
      </w:r>
      <w:r w:rsidRPr="00417582">
        <w:t xml:space="preserve"> discuss your needs with them.</w:t>
      </w:r>
    </w:p>
    <w:p w:rsidR="00267D5F" w:rsidRDefault="005065F0" w:rsidP="00454CE4">
      <w:pPr>
        <w:pStyle w:val="Bullet"/>
      </w:pPr>
      <w:r>
        <w:t xml:space="preserve">Consider </w:t>
      </w:r>
      <w:r w:rsidRPr="00417582">
        <w:t xml:space="preserve">how </w:t>
      </w:r>
      <w:r>
        <w:t>many interpreters you require. You will need at least t</w:t>
      </w:r>
      <w:r w:rsidRPr="00417582">
        <w:t xml:space="preserve">wo interpreters, </w:t>
      </w:r>
      <w:r>
        <w:t xml:space="preserve">who can </w:t>
      </w:r>
      <w:r w:rsidRPr="00417582">
        <w:t xml:space="preserve">take turns, if a meeting goes longer than 1.5 hours or </w:t>
      </w:r>
      <w:r>
        <w:t>requires</w:t>
      </w:r>
      <w:r w:rsidRPr="00417582">
        <w:t xml:space="preserve"> technically complicated signing</w:t>
      </w:r>
      <w:r>
        <w:t>. It</w:t>
      </w:r>
      <w:r w:rsidRPr="00417582">
        <w:t xml:space="preserve"> is best to discuss this with the interpreting agency.</w:t>
      </w:r>
    </w:p>
    <w:p w:rsidR="001F07DE" w:rsidRDefault="005065F0" w:rsidP="00454CE4">
      <w:pPr>
        <w:pStyle w:val="Bullet"/>
      </w:pPr>
      <w:r w:rsidRPr="00A205D6">
        <w:t xml:space="preserve">If </w:t>
      </w:r>
      <w:r>
        <w:t xml:space="preserve">you are engaging </w:t>
      </w:r>
      <w:r w:rsidRPr="00A205D6">
        <w:t xml:space="preserve">interpreters, discuss </w:t>
      </w:r>
      <w:r>
        <w:t xml:space="preserve">with them </w:t>
      </w:r>
      <w:r w:rsidRPr="00A205D6">
        <w:t xml:space="preserve">the speed at which </w:t>
      </w:r>
      <w:r>
        <w:t xml:space="preserve">presenters </w:t>
      </w:r>
      <w:r w:rsidRPr="00A205D6">
        <w:t>should speak</w:t>
      </w:r>
      <w:r>
        <w:t>,</w:t>
      </w:r>
      <w:r w:rsidRPr="00A205D6">
        <w:t xml:space="preserve"> and whether </w:t>
      </w:r>
      <w:r>
        <w:t xml:space="preserve">they will need a pause </w:t>
      </w:r>
      <w:r w:rsidRPr="00A205D6">
        <w:t xml:space="preserve">to allow </w:t>
      </w:r>
      <w:r>
        <w:t>interpreters</w:t>
      </w:r>
      <w:r w:rsidRPr="00A205D6">
        <w:t xml:space="preserve"> to swap over.</w:t>
      </w:r>
    </w:p>
    <w:p w:rsidR="001F07DE" w:rsidRDefault="005065F0" w:rsidP="00454CE4">
      <w:pPr>
        <w:pStyle w:val="Bullet"/>
      </w:pPr>
      <w:r>
        <w:t>Send any written material you will use at the event to the interpreters ahead of time, to</w:t>
      </w:r>
      <w:r w:rsidRPr="00A205D6">
        <w:t xml:space="preserve"> allow them to familiarise themselves with the content.</w:t>
      </w:r>
    </w:p>
    <w:p w:rsidR="001F07DE" w:rsidRDefault="005065F0" w:rsidP="00454CE4">
      <w:pPr>
        <w:pStyle w:val="Bullet"/>
      </w:pPr>
      <w:r w:rsidRPr="00417582">
        <w:lastRenderedPageBreak/>
        <w:t xml:space="preserve">Make sure </w:t>
      </w:r>
      <w:r>
        <w:t xml:space="preserve">the venue has </w:t>
      </w:r>
      <w:r w:rsidRPr="00417582">
        <w:t>appropriate lighting</w:t>
      </w:r>
      <w:r>
        <w:t xml:space="preserve"> </w:t>
      </w:r>
      <w:r w:rsidRPr="00417582">
        <w:t xml:space="preserve">for </w:t>
      </w:r>
      <w:r>
        <w:t>hard of hearing people who rely on lip-reading</w:t>
      </w:r>
      <w:r w:rsidRPr="00417582">
        <w:t xml:space="preserve"> and for users of sign language</w:t>
      </w:r>
      <w:r>
        <w:t>. S</w:t>
      </w:r>
      <w:r w:rsidRPr="00417582">
        <w:t xml:space="preserve">ign language interpreters need to be well lit, so that their face, hands and body can be easily seen. </w:t>
      </w:r>
      <w:r>
        <w:t>R</w:t>
      </w:r>
      <w:r w:rsidRPr="00417582">
        <w:t xml:space="preserve">eserve seats opposite </w:t>
      </w:r>
      <w:r>
        <w:t>interpreters for Deaf people. Ensure there are no</w:t>
      </w:r>
      <w:r w:rsidRPr="00417582">
        <w:t xml:space="preserve"> barriers, such as poles, </w:t>
      </w:r>
      <w:r>
        <w:t xml:space="preserve">that may </w:t>
      </w:r>
      <w:r w:rsidRPr="00417582">
        <w:t xml:space="preserve">obstruct </w:t>
      </w:r>
      <w:r>
        <w:t>people</w:t>
      </w:r>
      <w:r w:rsidR="00267D5F">
        <w:t>’</w:t>
      </w:r>
      <w:r>
        <w:t>s</w:t>
      </w:r>
      <w:r w:rsidRPr="00417582">
        <w:t xml:space="preserve"> view of the interpreters.</w:t>
      </w:r>
    </w:p>
    <w:p w:rsidR="001F07DE" w:rsidRDefault="005065F0" w:rsidP="00454CE4">
      <w:pPr>
        <w:pStyle w:val="Bullet"/>
      </w:pPr>
      <w:r w:rsidRPr="00417582">
        <w:t xml:space="preserve">When </w:t>
      </w:r>
      <w:r>
        <w:t xml:space="preserve">you are </w:t>
      </w:r>
      <w:r w:rsidRPr="00417582">
        <w:t>asking for comments from the audience,</w:t>
      </w:r>
      <w:r>
        <w:t xml:space="preserve"> have at least one person (depending on the size and configuration of the group)</w:t>
      </w:r>
      <w:r w:rsidRPr="00417582">
        <w:t xml:space="preserve"> ready to take </w:t>
      </w:r>
      <w:r>
        <w:t>a</w:t>
      </w:r>
      <w:r w:rsidRPr="00417582">
        <w:t xml:space="preserve"> microphone to </w:t>
      </w:r>
      <w:r>
        <w:t>participants</w:t>
      </w:r>
      <w:r w:rsidRPr="00417582">
        <w:t>, and ensure that sign language interpreters have a microphone available.</w:t>
      </w:r>
      <w:r>
        <w:t xml:space="preserve"> Be aware that you may need more than one microphone.</w:t>
      </w:r>
    </w:p>
    <w:p w:rsidR="00267D5F" w:rsidRDefault="005065F0" w:rsidP="00454CE4">
      <w:pPr>
        <w:pStyle w:val="Bullet"/>
      </w:pPr>
      <w:r w:rsidRPr="00417582">
        <w:t xml:space="preserve">If a New Zealand Sign Language interpreter is not available, or </w:t>
      </w:r>
      <w:r>
        <w:t xml:space="preserve">you wish to engage with </w:t>
      </w:r>
      <w:r w:rsidRPr="00417582">
        <w:t xml:space="preserve">Deaf participants </w:t>
      </w:r>
      <w:r>
        <w:t xml:space="preserve">who </w:t>
      </w:r>
      <w:r w:rsidRPr="00417582">
        <w:t xml:space="preserve">do not </w:t>
      </w:r>
      <w:r>
        <w:t>use</w:t>
      </w:r>
      <w:r w:rsidRPr="00601F52">
        <w:t xml:space="preserve"> </w:t>
      </w:r>
      <w:r>
        <w:t>New Zealand Sign Language,</w:t>
      </w:r>
      <w:r w:rsidRPr="00417582">
        <w:t xml:space="preserve"> consider using an electronic note-taker</w:t>
      </w:r>
      <w:r>
        <w:t>/live captioning to</w:t>
      </w:r>
      <w:r w:rsidRPr="00417582">
        <w:t xml:space="preserve"> transcribe the discussion in real time</w:t>
      </w:r>
      <w:r>
        <w:t>; this will transfer your material on to</w:t>
      </w:r>
      <w:r w:rsidRPr="00417582">
        <w:t xml:space="preserve"> a data show or computer screen</w:t>
      </w:r>
      <w:r>
        <w:t xml:space="preserve"> which the participant can read</w:t>
      </w:r>
      <w:r w:rsidRPr="00417582">
        <w:t>.</w:t>
      </w:r>
    </w:p>
    <w:p w:rsidR="001F07DE" w:rsidRDefault="005065F0" w:rsidP="00454CE4">
      <w:pPr>
        <w:pStyle w:val="Bullet"/>
      </w:pPr>
      <w:r w:rsidRPr="00A205D6">
        <w:t xml:space="preserve">If </w:t>
      </w:r>
      <w:r>
        <w:t xml:space="preserve">you are going to use </w:t>
      </w:r>
      <w:r w:rsidRPr="00A205D6">
        <w:t>video</w:t>
      </w:r>
      <w:r>
        <w:t>s</w:t>
      </w:r>
      <w:r w:rsidRPr="00A205D6">
        <w:t xml:space="preserve"> </w:t>
      </w:r>
      <w:r>
        <w:t xml:space="preserve">in </w:t>
      </w:r>
      <w:r w:rsidRPr="00A205D6">
        <w:t>presentation</w:t>
      </w:r>
      <w:r>
        <w:t>s</w:t>
      </w:r>
      <w:r w:rsidRPr="00A205D6">
        <w:t xml:space="preserve">, consider inserting captions or video clips of </w:t>
      </w:r>
      <w:r>
        <w:t>New Zealand Sign Language</w:t>
      </w:r>
      <w:r w:rsidRPr="00A205D6">
        <w:t xml:space="preserve"> interpreters.</w:t>
      </w:r>
    </w:p>
    <w:p w:rsidR="001F07DE" w:rsidRDefault="005065F0" w:rsidP="00454CE4">
      <w:pPr>
        <w:pStyle w:val="Bullet"/>
      </w:pPr>
      <w:r w:rsidRPr="00417582">
        <w:t>S</w:t>
      </w:r>
      <w:r w:rsidRPr="00FA7CCF">
        <w:t xml:space="preserve">ee </w:t>
      </w:r>
      <w:r w:rsidR="00267D5F" w:rsidRPr="00FA7CCF">
        <w:t>‘</w:t>
      </w:r>
      <w:hyperlink w:anchor="_Further_resources_and" w:history="1">
        <w:r w:rsidRPr="00FA7CCF">
          <w:rPr>
            <w:rStyle w:val="Hyperlink"/>
            <w:color w:val="auto"/>
          </w:rPr>
          <w:t>Further resources and organisations</w:t>
        </w:r>
      </w:hyperlink>
      <w:r w:rsidR="00454CE4" w:rsidRPr="00FA7CCF">
        <w:t>’</w:t>
      </w:r>
      <w:r w:rsidRPr="00FA7CCF" w:rsidDel="00E67F9A">
        <w:t xml:space="preserve"> </w:t>
      </w:r>
      <w:r w:rsidR="000B1BD7" w:rsidRPr="00FA7CCF">
        <w:rPr>
          <w:rStyle w:val="Hyperlink"/>
          <w:color w:val="auto"/>
        </w:rPr>
        <w:t xml:space="preserve">(page </w:t>
      </w:r>
      <w:r w:rsidR="000B1BD7" w:rsidRPr="000B1BD7">
        <w:rPr>
          <w:rStyle w:val="Hyperlink"/>
          <w:color w:val="auto"/>
        </w:rPr>
        <w:t>39)</w:t>
      </w:r>
      <w:r w:rsidR="000B1BD7">
        <w:rPr>
          <w:rStyle w:val="Hyperlink"/>
          <w:color w:val="auto"/>
        </w:rPr>
        <w:t xml:space="preserve"> </w:t>
      </w:r>
      <w:r w:rsidRPr="00417582">
        <w:t xml:space="preserve">for </w:t>
      </w:r>
      <w:r>
        <w:t xml:space="preserve">information on </w:t>
      </w:r>
      <w:r w:rsidRPr="00417582">
        <w:t>booking New Zealand Sign Language interpreters.</w:t>
      </w:r>
    </w:p>
    <w:p w:rsidR="001F07DE" w:rsidRPr="00263088" w:rsidRDefault="005065F0" w:rsidP="009F0D47">
      <w:pPr>
        <w:pStyle w:val="Bullet"/>
      </w:pPr>
      <w:r>
        <w:t xml:space="preserve">For more information about working with interpreters, see </w:t>
      </w:r>
      <w:r w:rsidR="009F0D47" w:rsidRPr="009F0D47">
        <w:rPr>
          <w:i/>
        </w:rPr>
        <w:t>Effective communication with deaf people: A guide to working with New Zealand Sign Language interpreters</w:t>
      </w:r>
      <w:r>
        <w:t>, produced by the Office for Disability Issues.</w:t>
      </w:r>
      <w:r w:rsidR="009F0D47">
        <w:br/>
      </w:r>
      <w:hyperlink r:id="rId40" w:history="1">
        <w:r w:rsidR="009F0D47" w:rsidRPr="00263088">
          <w:rPr>
            <w:rStyle w:val="Hyperlink"/>
            <w:color w:val="auto"/>
          </w:rPr>
          <w:t>www.odi.govt.nz/resources/guides-and-toolkits/working-with-nzsl-interpreters/index.html</w:t>
        </w:r>
      </w:hyperlink>
      <w:r w:rsidR="009F0D47" w:rsidRPr="00263088">
        <w:t xml:space="preserve"> </w:t>
      </w:r>
    </w:p>
    <w:p w:rsidR="00454CE4" w:rsidRDefault="00454CE4" w:rsidP="00454CE4"/>
    <w:p w:rsidR="001F07DE" w:rsidRDefault="005065F0" w:rsidP="00454CE4">
      <w:pPr>
        <w:pStyle w:val="Heading3"/>
      </w:pPr>
      <w:r w:rsidRPr="0063167D">
        <w:t>Working with hearing dogs</w:t>
      </w:r>
    </w:p>
    <w:p w:rsidR="001F07DE" w:rsidRDefault="005065F0" w:rsidP="00454CE4">
      <w:r w:rsidRPr="00550B2F">
        <w:t>This information is adapted from the information produced by the Blind Foundation</w:t>
      </w:r>
      <w:r w:rsidR="00267D5F">
        <w:t>’</w:t>
      </w:r>
      <w:r w:rsidRPr="00550B2F">
        <w:t>s guidelines for interacting with guide dogs.</w:t>
      </w:r>
    </w:p>
    <w:p w:rsidR="00267D5F" w:rsidRDefault="005065F0" w:rsidP="00454CE4">
      <w:pPr>
        <w:pStyle w:val="Bullet"/>
      </w:pPr>
      <w:r>
        <w:t>Hearing</w:t>
      </w:r>
      <w:r w:rsidRPr="000B3EEE">
        <w:t xml:space="preserve"> dogs need to concentrate on doing their job.</w:t>
      </w:r>
      <w:r>
        <w:t xml:space="preserve"> </w:t>
      </w:r>
      <w:r w:rsidRPr="000B3EEE">
        <w:t>Do</w:t>
      </w:r>
      <w:r>
        <w:t xml:space="preserve"> </w:t>
      </w:r>
      <w:r w:rsidRPr="000B3EEE">
        <w:t>n</w:t>
      </w:r>
      <w:r>
        <w:t>o</w:t>
      </w:r>
      <w:r w:rsidRPr="000B3EEE">
        <w:t xml:space="preserve">t interact with </w:t>
      </w:r>
      <w:r>
        <w:t xml:space="preserve">them </w:t>
      </w:r>
      <w:r w:rsidRPr="000B3EEE">
        <w:t>unless the</w:t>
      </w:r>
      <w:r>
        <w:t xml:space="preserve"> dog</w:t>
      </w:r>
      <w:r w:rsidR="00267D5F">
        <w:t>’</w:t>
      </w:r>
      <w:r>
        <w:t>s handler gives permission – avoid eye contact with the dog, do</w:t>
      </w:r>
      <w:r w:rsidRPr="000B3EEE">
        <w:t xml:space="preserve"> not talk to </w:t>
      </w:r>
      <w:r>
        <w:t xml:space="preserve">or pat </w:t>
      </w:r>
      <w:r w:rsidRPr="000B3EEE">
        <w:t>the dog and do not feed him/her.</w:t>
      </w:r>
    </w:p>
    <w:p w:rsidR="00267D5F" w:rsidRDefault="005065F0" w:rsidP="00454CE4">
      <w:pPr>
        <w:pStyle w:val="Bullet"/>
      </w:pPr>
      <w:r>
        <w:t>Ideally, t</w:t>
      </w:r>
      <w:r w:rsidRPr="000B3EEE">
        <w:t xml:space="preserve">he venue should include a lawn area for </w:t>
      </w:r>
      <w:r>
        <w:t>hearing or assistance</w:t>
      </w:r>
      <w:r w:rsidRPr="000B3EEE">
        <w:t xml:space="preserve"> dogs, or one should be available close enough that the handler can safely toilet their dogs.</w:t>
      </w:r>
    </w:p>
    <w:p w:rsidR="001F07DE" w:rsidRPr="00263088" w:rsidRDefault="005065F0" w:rsidP="009F0D47">
      <w:pPr>
        <w:pStyle w:val="Bullet"/>
      </w:pPr>
      <w:r w:rsidRPr="000B3EEE">
        <w:t xml:space="preserve">For more information contact </w:t>
      </w:r>
      <w:r w:rsidR="009F0D47" w:rsidRPr="009F0D47">
        <w:t>Hearing Dogs New Zealand</w:t>
      </w:r>
      <w:r w:rsidRPr="00417582">
        <w:t>.</w:t>
      </w:r>
      <w:r w:rsidR="009F0D47">
        <w:br/>
      </w:r>
      <w:hyperlink r:id="rId41" w:history="1">
        <w:r w:rsidR="009F0D47" w:rsidRPr="00263088">
          <w:rPr>
            <w:rStyle w:val="Hyperlink"/>
            <w:color w:val="auto"/>
          </w:rPr>
          <w:t>www.hearingdogs.org.nz</w:t>
        </w:r>
      </w:hyperlink>
    </w:p>
    <w:p w:rsidR="00454CE4" w:rsidRDefault="00454CE4" w:rsidP="00454CE4">
      <w:bookmarkStart w:id="253" w:name="_Toc416691402"/>
    </w:p>
    <w:p w:rsidR="00267D5F" w:rsidRDefault="005065F0" w:rsidP="00454CE4">
      <w:r w:rsidRPr="009C41C5">
        <w:t>For more information</w:t>
      </w:r>
      <w:r>
        <w:t>,</w:t>
      </w:r>
      <w:r w:rsidRPr="009C41C5">
        <w:t xml:space="preserve"> see</w:t>
      </w:r>
      <w:r>
        <w:t xml:space="preserve"> also</w:t>
      </w:r>
      <w:r w:rsidRPr="009C41C5">
        <w:t>:</w:t>
      </w:r>
    </w:p>
    <w:p w:rsidR="001F07DE" w:rsidRPr="00E30965" w:rsidRDefault="00352536" w:rsidP="00454CE4">
      <w:pPr>
        <w:pStyle w:val="Bullet"/>
      </w:pPr>
      <w:hyperlink w:anchor="_Using_written_information" w:history="1">
        <w:r w:rsidR="005065F0" w:rsidRPr="00E30965">
          <w:rPr>
            <w:rStyle w:val="Hyperlink"/>
            <w:color w:val="auto"/>
          </w:rPr>
          <w:t>Using written information and printed materials accessibly</w:t>
        </w:r>
      </w:hyperlink>
      <w:r w:rsidR="00F63D19" w:rsidRPr="00E30965">
        <w:rPr>
          <w:rStyle w:val="Hyperlink"/>
          <w:color w:val="auto"/>
        </w:rPr>
        <w:t xml:space="preserve"> (page 17)</w:t>
      </w:r>
    </w:p>
    <w:p w:rsidR="001F07DE" w:rsidRPr="00E30965" w:rsidRDefault="00352536" w:rsidP="00454CE4">
      <w:pPr>
        <w:pStyle w:val="Bullet"/>
      </w:pPr>
      <w:hyperlink w:anchor="_Accessible_presentations_and" w:history="1">
        <w:r w:rsidR="005065F0" w:rsidRPr="00E30965">
          <w:rPr>
            <w:rStyle w:val="Hyperlink"/>
            <w:color w:val="auto"/>
          </w:rPr>
          <w:t>Accessible presentations and other verbal communication</w:t>
        </w:r>
      </w:hyperlink>
      <w:r w:rsidR="00F63D19" w:rsidRPr="00E30965">
        <w:rPr>
          <w:rStyle w:val="Hyperlink"/>
          <w:color w:val="auto"/>
        </w:rPr>
        <w:t xml:space="preserve"> (page 19)</w:t>
      </w:r>
      <w:r w:rsidR="005065F0" w:rsidRPr="00E30965">
        <w:t>.</w:t>
      </w:r>
    </w:p>
    <w:p w:rsidR="00454CE4" w:rsidRPr="00E30965" w:rsidRDefault="00454CE4" w:rsidP="00454CE4"/>
    <w:p w:rsidR="003C1F1D" w:rsidRDefault="003C1F1D" w:rsidP="003C1F1D">
      <w:bookmarkStart w:id="254" w:name="_Appendix_11_–"/>
      <w:bookmarkStart w:id="255" w:name="_Toc442354562"/>
      <w:bookmarkEnd w:id="254"/>
      <w:r>
        <w:br w:type="page"/>
      </w:r>
    </w:p>
    <w:p w:rsidR="001F07DE" w:rsidRDefault="005065F0" w:rsidP="003C1F1D">
      <w:pPr>
        <w:pStyle w:val="Heading2"/>
        <w:spacing w:before="0"/>
      </w:pPr>
      <w:bookmarkStart w:id="256" w:name="_Toc444166679"/>
      <w:r w:rsidRPr="000869F7">
        <w:lastRenderedPageBreak/>
        <w:t>Engaging with people with complex communication needs</w:t>
      </w:r>
      <w:bookmarkEnd w:id="253"/>
      <w:bookmarkEnd w:id="255"/>
      <w:bookmarkEnd w:id="256"/>
    </w:p>
    <w:p w:rsidR="001F07DE" w:rsidRDefault="005065F0" w:rsidP="00454CE4">
      <w:r>
        <w:t xml:space="preserve">This section provides a </w:t>
      </w:r>
      <w:r w:rsidRPr="00487A78">
        <w:t xml:space="preserve">summary </w:t>
      </w:r>
      <w:r>
        <w:t xml:space="preserve">of </w:t>
      </w:r>
      <w:r w:rsidRPr="00487A78">
        <w:t xml:space="preserve">the information </w:t>
      </w:r>
      <w:r>
        <w:t>in</w:t>
      </w:r>
      <w:r w:rsidRPr="00487A78">
        <w:t xml:space="preserve"> this guide</w:t>
      </w:r>
      <w:r>
        <w:t>,</w:t>
      </w:r>
      <w:r w:rsidRPr="00487A78">
        <w:t xml:space="preserve"> and </w:t>
      </w:r>
      <w:r>
        <w:t>gives additional tips to support an effective engagement process with people with complex communication needs.</w:t>
      </w:r>
    </w:p>
    <w:p w:rsidR="00454CE4" w:rsidRDefault="00454CE4" w:rsidP="00454CE4"/>
    <w:p w:rsidR="00267D5F" w:rsidRDefault="005065F0" w:rsidP="00454CE4">
      <w:pPr>
        <w:pStyle w:val="Heading3"/>
      </w:pPr>
      <w:r w:rsidRPr="0063167D">
        <w:t>General</w:t>
      </w:r>
    </w:p>
    <w:p w:rsidR="001F07DE" w:rsidRDefault="005065F0" w:rsidP="00454CE4">
      <w:r>
        <w:t>In general, follow these guidelines.</w:t>
      </w:r>
    </w:p>
    <w:p w:rsidR="00267D5F" w:rsidRDefault="005065F0" w:rsidP="00454CE4">
      <w:pPr>
        <w:pStyle w:val="Bullet"/>
      </w:pPr>
      <w:r>
        <w:t>P</w:t>
      </w:r>
      <w:r w:rsidRPr="008C6A73">
        <w:t xml:space="preserve">eople experience communication difficulties </w:t>
      </w:r>
      <w:r>
        <w:t>for</w:t>
      </w:r>
      <w:r w:rsidRPr="008C6A73">
        <w:t xml:space="preserve"> a range of reasons</w:t>
      </w:r>
      <w:r>
        <w:t>,</w:t>
      </w:r>
      <w:r w:rsidRPr="008C6A73">
        <w:t xml:space="preserve"> including</w:t>
      </w:r>
      <w:r>
        <w:t xml:space="preserve"> learning/</w:t>
      </w:r>
      <w:r w:rsidRPr="008C6A73">
        <w:t>intellectual disabilities, autism spectrum disorder</w:t>
      </w:r>
      <w:r>
        <w:t xml:space="preserve"> (ASD)</w:t>
      </w:r>
      <w:r w:rsidRPr="008C6A73">
        <w:t>, brain injuries, cerebral palsy</w:t>
      </w:r>
      <w:r w:rsidRPr="005A632E">
        <w:t xml:space="preserve"> </w:t>
      </w:r>
      <w:r>
        <w:t xml:space="preserve">and </w:t>
      </w:r>
      <w:r w:rsidRPr="005A632E">
        <w:t>motor neurone disease.</w:t>
      </w:r>
    </w:p>
    <w:p w:rsidR="00267D5F" w:rsidRDefault="005065F0" w:rsidP="00454CE4">
      <w:pPr>
        <w:pStyle w:val="Bullet"/>
      </w:pPr>
      <w:r w:rsidRPr="00422879">
        <w:t>People</w:t>
      </w:r>
      <w:r>
        <w:t xml:space="preserve"> </w:t>
      </w:r>
      <w:r w:rsidRPr="00422879">
        <w:t>experience communication difficulties</w:t>
      </w:r>
      <w:r>
        <w:t xml:space="preserve"> differently. Some may have </w:t>
      </w:r>
      <w:r w:rsidRPr="00422879">
        <w:t xml:space="preserve">difficulty in </w:t>
      </w:r>
      <w:r w:rsidRPr="002D773D">
        <w:t xml:space="preserve">understanding </w:t>
      </w:r>
      <w:r>
        <w:t>information,</w:t>
      </w:r>
      <w:r w:rsidRPr="002D773D">
        <w:t xml:space="preserve"> or </w:t>
      </w:r>
      <w:r>
        <w:t xml:space="preserve">knowing </w:t>
      </w:r>
      <w:r w:rsidRPr="002D773D">
        <w:t>how to respond</w:t>
      </w:r>
      <w:r>
        <w:t>. Others may have a</w:t>
      </w:r>
      <w:r w:rsidRPr="002D773D">
        <w:t xml:space="preserve"> physical impairment related to the muscles </w:t>
      </w:r>
      <w:r>
        <w:t>connected</w:t>
      </w:r>
      <w:r w:rsidRPr="002D773D">
        <w:t xml:space="preserve"> to voice or speech. People with ASD experience social and communication impairments</w:t>
      </w:r>
      <w:r w:rsidR="00384BD3">
        <w:t>. S</w:t>
      </w:r>
      <w:r>
        <w:t>ee</w:t>
      </w:r>
      <w:r w:rsidRPr="002D773D">
        <w:t xml:space="preserve"> </w:t>
      </w:r>
      <w:r w:rsidR="00267D5F">
        <w:t>‘</w:t>
      </w:r>
      <w:hyperlink w:anchor="_Appendix_13_–" w:history="1">
        <w:r w:rsidRPr="00E30965">
          <w:rPr>
            <w:rStyle w:val="Hyperlink"/>
            <w:color w:val="auto"/>
          </w:rPr>
          <w:t>Engaging with people with autism spectrum disorder</w:t>
        </w:r>
      </w:hyperlink>
      <w:r w:rsidR="00454CE4" w:rsidRPr="00E30965">
        <w:t>’</w:t>
      </w:r>
      <w:r w:rsidR="00384BD3" w:rsidRPr="00E30965">
        <w:t xml:space="preserve"> </w:t>
      </w:r>
      <w:r w:rsidR="00384BD3" w:rsidRPr="00E30965">
        <w:rPr>
          <w:rStyle w:val="Hyperlink"/>
          <w:color w:val="auto"/>
        </w:rPr>
        <w:t>(</w:t>
      </w:r>
      <w:r w:rsidR="00384BD3">
        <w:rPr>
          <w:rStyle w:val="Hyperlink"/>
          <w:color w:val="auto"/>
        </w:rPr>
        <w:t>page 32)</w:t>
      </w:r>
      <w:r w:rsidRPr="00BF4D31">
        <w:t>.</w:t>
      </w:r>
    </w:p>
    <w:p w:rsidR="001F07DE" w:rsidRDefault="005065F0" w:rsidP="003C1F1D">
      <w:pPr>
        <w:pStyle w:val="Bullet"/>
      </w:pPr>
      <w:r>
        <w:t>Take the time to understand these needs</w:t>
      </w:r>
      <w:r w:rsidRPr="00605B0D">
        <w:t xml:space="preserve"> </w:t>
      </w:r>
      <w:r w:rsidRPr="002D773D">
        <w:t>– start by asking them how they prefer to communicate.</w:t>
      </w:r>
    </w:p>
    <w:p w:rsidR="00267D5F" w:rsidRDefault="005065F0" w:rsidP="003C1F1D">
      <w:pPr>
        <w:pStyle w:val="Bullet"/>
      </w:pPr>
      <w:r>
        <w:t>S</w:t>
      </w:r>
      <w:r w:rsidRPr="002D773D">
        <w:t>peak to the person, not their support person.</w:t>
      </w:r>
      <w:r w:rsidRPr="00A2640E">
        <w:rPr>
          <w:vertAlign w:val="superscript"/>
        </w:rPr>
        <w:endnoteReference w:id="12"/>
      </w:r>
    </w:p>
    <w:p w:rsidR="001F07DE" w:rsidRDefault="005065F0" w:rsidP="003C1F1D">
      <w:pPr>
        <w:pStyle w:val="Bullet"/>
      </w:pPr>
      <w:r w:rsidRPr="002D773D">
        <w:t>Start by assuming a person can understand</w:t>
      </w:r>
      <w:r>
        <w:t xml:space="preserve"> you</w:t>
      </w:r>
      <w:r w:rsidRPr="002D773D">
        <w:t xml:space="preserve">, and then adjust </w:t>
      </w:r>
      <w:r>
        <w:t xml:space="preserve">your </w:t>
      </w:r>
      <w:r w:rsidRPr="002D773D">
        <w:t xml:space="preserve">approach according to their response. For example, some people find it difficult to respond to open-ended questions. Try these first, and if </w:t>
      </w:r>
      <w:r>
        <w:t xml:space="preserve">you </w:t>
      </w:r>
      <w:r w:rsidRPr="002D773D">
        <w:t xml:space="preserve">need </w:t>
      </w:r>
      <w:r>
        <w:t xml:space="preserve">to, </w:t>
      </w:r>
      <w:r w:rsidRPr="002D773D">
        <w:t xml:space="preserve">move to yes or no or closed option questions. If using closed questions, consider including </w:t>
      </w:r>
      <w:r>
        <w:t xml:space="preserve">a </w:t>
      </w:r>
      <w:r w:rsidR="00267D5F">
        <w:t>‘</w:t>
      </w:r>
      <w:r w:rsidRPr="002D773D">
        <w:t>something else</w:t>
      </w:r>
      <w:r w:rsidR="00267D5F">
        <w:t>’</w:t>
      </w:r>
      <w:r>
        <w:t xml:space="preserve"> option,</w:t>
      </w:r>
      <w:r w:rsidRPr="002D773D">
        <w:t xml:space="preserve"> so </w:t>
      </w:r>
      <w:r>
        <w:t xml:space="preserve">the person is </w:t>
      </w:r>
      <w:r w:rsidRPr="002D773D">
        <w:t xml:space="preserve">not limited to the options </w:t>
      </w:r>
      <w:r>
        <w:t xml:space="preserve">you have </w:t>
      </w:r>
      <w:r w:rsidRPr="007D67D8">
        <w:t>provided.</w:t>
      </w:r>
      <w:r>
        <w:t xml:space="preserve"> For example, ask, </w:t>
      </w:r>
      <w:r w:rsidR="00267D5F">
        <w:t>‘</w:t>
      </w:r>
      <w:r>
        <w:t>would you like a coffee, tea or something else?</w:t>
      </w:r>
      <w:r w:rsidR="00267D5F">
        <w:t>’</w:t>
      </w:r>
    </w:p>
    <w:p w:rsidR="001F07DE" w:rsidRDefault="005065F0" w:rsidP="00454CE4">
      <w:pPr>
        <w:pStyle w:val="Bullet"/>
      </w:pPr>
      <w:r w:rsidRPr="002D773D">
        <w:t xml:space="preserve">Some people may prefer </w:t>
      </w:r>
      <w:r>
        <w:t>whānau</w:t>
      </w:r>
      <w:r w:rsidRPr="002D773D">
        <w:t xml:space="preserve"> </w:t>
      </w:r>
      <w:r>
        <w:t xml:space="preserve">members or carers to express their preferences on their behalf, as they trust them to </w:t>
      </w:r>
      <w:r w:rsidRPr="002D773D">
        <w:t xml:space="preserve">understand </w:t>
      </w:r>
      <w:r>
        <w:t xml:space="preserve">and communicate </w:t>
      </w:r>
      <w:r w:rsidRPr="002D773D">
        <w:t>their individual needs and communication methods.</w:t>
      </w:r>
      <w:r w:rsidRPr="00CF667E">
        <w:t xml:space="preserve"> </w:t>
      </w:r>
      <w:r>
        <w:t>Ask permission from the person to gather this information.</w:t>
      </w:r>
    </w:p>
    <w:p w:rsidR="001F07DE" w:rsidRDefault="005065F0" w:rsidP="00454CE4">
      <w:pPr>
        <w:pStyle w:val="Bullet"/>
        <w:rPr>
          <w:lang w:eastAsia="en-NZ"/>
        </w:rPr>
      </w:pPr>
      <w:r>
        <w:rPr>
          <w:lang w:eastAsia="en-NZ"/>
        </w:rPr>
        <w:t>People with complex communication needs may make use of various m</w:t>
      </w:r>
      <w:r w:rsidRPr="002D773D">
        <w:rPr>
          <w:lang w:eastAsia="en-NZ"/>
        </w:rPr>
        <w:t xml:space="preserve">ethods of </w:t>
      </w:r>
      <w:r w:rsidRPr="002D773D">
        <w:t>communication</w:t>
      </w:r>
      <w:r>
        <w:t>,</w:t>
      </w:r>
      <w:r w:rsidRPr="002D773D">
        <w:rPr>
          <w:lang w:eastAsia="en-NZ"/>
        </w:rPr>
        <w:t xml:space="preserve"> </w:t>
      </w:r>
      <w:r>
        <w:rPr>
          <w:lang w:eastAsia="en-NZ"/>
        </w:rPr>
        <w:t xml:space="preserve">including </w:t>
      </w:r>
      <w:r w:rsidRPr="002D773D">
        <w:rPr>
          <w:lang w:eastAsia="en-NZ"/>
        </w:rPr>
        <w:t>communication aids or devices</w:t>
      </w:r>
      <w:r>
        <w:rPr>
          <w:lang w:eastAsia="en-NZ"/>
        </w:rPr>
        <w:t xml:space="preserve"> (eg, computer </w:t>
      </w:r>
      <w:r>
        <w:t>technologies/software, picture-based communication boards, whiteboards or speaking devices)</w:t>
      </w:r>
      <w:r w:rsidRPr="002D773D">
        <w:rPr>
          <w:lang w:eastAsia="en-NZ"/>
        </w:rPr>
        <w:t xml:space="preserve">, gestures (eg, eye gaze </w:t>
      </w:r>
      <w:r>
        <w:rPr>
          <w:lang w:eastAsia="en-NZ"/>
        </w:rPr>
        <w:t xml:space="preserve">or </w:t>
      </w:r>
      <w:r w:rsidRPr="002D773D">
        <w:rPr>
          <w:lang w:eastAsia="en-NZ"/>
        </w:rPr>
        <w:t xml:space="preserve">head/hand movements), facial expressions or visual aids (eg, pictures, diagrams, signs </w:t>
      </w:r>
      <w:r>
        <w:rPr>
          <w:lang w:eastAsia="en-NZ"/>
        </w:rPr>
        <w:t xml:space="preserve">or </w:t>
      </w:r>
      <w:r w:rsidRPr="002D773D">
        <w:rPr>
          <w:lang w:eastAsia="en-NZ"/>
        </w:rPr>
        <w:t>objects).</w:t>
      </w:r>
    </w:p>
    <w:p w:rsidR="00454CE4" w:rsidRDefault="00454CE4" w:rsidP="00454CE4">
      <w:pPr>
        <w:rPr>
          <w:lang w:eastAsia="en-NZ"/>
        </w:rPr>
      </w:pPr>
    </w:p>
    <w:p w:rsidR="001F07DE" w:rsidRDefault="005065F0" w:rsidP="00454CE4">
      <w:pPr>
        <w:pStyle w:val="Heading3"/>
      </w:pPr>
      <w:r w:rsidRPr="0063167D">
        <w:t>Communication aids/technologies</w:t>
      </w:r>
    </w:p>
    <w:p w:rsidR="00267D5F" w:rsidRDefault="005065F0" w:rsidP="00454CE4">
      <w:r>
        <w:t>In terms of communication aids/technologies used by people with complex needs, consider the following.</w:t>
      </w:r>
    </w:p>
    <w:p w:rsidR="00267D5F" w:rsidRDefault="005065F0" w:rsidP="00454CE4">
      <w:pPr>
        <w:pStyle w:val="Bullet"/>
      </w:pPr>
      <w:r>
        <w:t>The tips in the above section also apply when you are having a conversation with someone who uses a communication aid. It is important to respect a person</w:t>
      </w:r>
      <w:r w:rsidR="00267D5F">
        <w:t>’</w:t>
      </w:r>
      <w:r>
        <w:t>s individual methods of communication.</w:t>
      </w:r>
    </w:p>
    <w:p w:rsidR="001F07DE" w:rsidRDefault="005065F0" w:rsidP="00454CE4">
      <w:pPr>
        <w:pStyle w:val="Bullet"/>
      </w:pPr>
      <w:r>
        <w:t>Allow the conversation to take place at a slightly slower pace. Allow the person time to respond to questions, and take the time to listen and understand their response.</w:t>
      </w:r>
      <w:r>
        <w:rPr>
          <w:rStyle w:val="EndnoteReference"/>
        </w:rPr>
        <w:endnoteReference w:id="13"/>
      </w:r>
    </w:p>
    <w:p w:rsidR="001F07DE" w:rsidRDefault="005065F0" w:rsidP="00454CE4">
      <w:pPr>
        <w:pStyle w:val="Bullet"/>
      </w:pPr>
      <w:r>
        <w:t>Be patient, and allow the person sufficient time to use an aid</w:t>
      </w:r>
      <w:r w:rsidRPr="00F37BE0">
        <w:t xml:space="preserve"> to finish what they are saying. </w:t>
      </w:r>
      <w:r w:rsidRPr="00417582">
        <w:t xml:space="preserve">Never attempt to finish a sentence for the person. </w:t>
      </w:r>
      <w:r>
        <w:t>If it is not clear what the person has said, politely ask them to repeat themselves.</w:t>
      </w:r>
    </w:p>
    <w:p w:rsidR="00454CE4" w:rsidRDefault="00454CE4" w:rsidP="00454CE4"/>
    <w:p w:rsidR="00267D5F" w:rsidRDefault="005065F0" w:rsidP="003C1F1D">
      <w:pPr>
        <w:keepNext/>
      </w:pPr>
      <w:bookmarkStart w:id="257" w:name="_Toc416691403"/>
      <w:r w:rsidRPr="009C41C5">
        <w:lastRenderedPageBreak/>
        <w:t>For more information</w:t>
      </w:r>
      <w:r>
        <w:t>,</w:t>
      </w:r>
      <w:r w:rsidRPr="009C41C5">
        <w:t xml:space="preserve"> </w:t>
      </w:r>
      <w:r>
        <w:t xml:space="preserve">see </w:t>
      </w:r>
      <w:r w:rsidRPr="009C41C5">
        <w:t>also:</w:t>
      </w:r>
    </w:p>
    <w:p w:rsidR="001F07DE" w:rsidRPr="00E30965" w:rsidRDefault="00352536" w:rsidP="00454CE4">
      <w:pPr>
        <w:pStyle w:val="Bullet"/>
      </w:pPr>
      <w:hyperlink w:anchor="_Using_written_information" w:history="1">
        <w:r w:rsidR="005065F0" w:rsidRPr="00E30965">
          <w:rPr>
            <w:rStyle w:val="Hyperlink"/>
            <w:color w:val="auto"/>
          </w:rPr>
          <w:t>Using written information and printed materials accessibly</w:t>
        </w:r>
      </w:hyperlink>
      <w:r w:rsidR="00F63D19" w:rsidRPr="00E30965">
        <w:rPr>
          <w:rStyle w:val="Hyperlink"/>
          <w:color w:val="auto"/>
        </w:rPr>
        <w:t xml:space="preserve"> (page 17)</w:t>
      </w:r>
    </w:p>
    <w:p w:rsidR="001F07DE" w:rsidRPr="00E30965" w:rsidRDefault="00352536" w:rsidP="00454CE4">
      <w:pPr>
        <w:pStyle w:val="Bullet"/>
      </w:pPr>
      <w:hyperlink w:anchor="_Accessible_presentations_and" w:history="1">
        <w:r w:rsidR="005065F0" w:rsidRPr="00E30965">
          <w:rPr>
            <w:rStyle w:val="Hyperlink"/>
            <w:color w:val="auto"/>
          </w:rPr>
          <w:t>Accessible presentations and other verbal communication</w:t>
        </w:r>
      </w:hyperlink>
      <w:r w:rsidR="00F63D19" w:rsidRPr="00E30965">
        <w:rPr>
          <w:rStyle w:val="Hyperlink"/>
          <w:color w:val="auto"/>
        </w:rPr>
        <w:t xml:space="preserve"> (page 19)</w:t>
      </w:r>
    </w:p>
    <w:p w:rsidR="00454CE4" w:rsidRPr="00E30965" w:rsidRDefault="00352536" w:rsidP="00454CE4">
      <w:pPr>
        <w:pStyle w:val="Bullet"/>
      </w:pPr>
      <w:hyperlink w:anchor="_Appendix_12_–" w:history="1">
        <w:r w:rsidR="005065F0" w:rsidRPr="00E30965">
          <w:rPr>
            <w:rStyle w:val="Hyperlink"/>
            <w:color w:val="auto"/>
          </w:rPr>
          <w:t>Engaging with people with learning/intellectual disabilities</w:t>
        </w:r>
      </w:hyperlink>
      <w:r w:rsidR="00933936" w:rsidRPr="00E30965">
        <w:rPr>
          <w:rStyle w:val="Hyperlink"/>
          <w:color w:val="auto"/>
        </w:rPr>
        <w:t xml:space="preserve"> (</w:t>
      </w:r>
      <w:r w:rsidR="0025377E" w:rsidRPr="00E30965">
        <w:rPr>
          <w:rStyle w:val="Hyperlink"/>
          <w:color w:val="auto"/>
        </w:rPr>
        <w:t>page 30</w:t>
      </w:r>
      <w:r w:rsidR="00933936" w:rsidRPr="00E30965">
        <w:rPr>
          <w:rStyle w:val="Hyperlink"/>
          <w:color w:val="auto"/>
        </w:rPr>
        <w:t>)</w:t>
      </w:r>
      <w:r w:rsidR="005065F0" w:rsidRPr="00E30965">
        <w:t>.</w:t>
      </w:r>
    </w:p>
    <w:p w:rsidR="00454CE4" w:rsidRPr="00E30965" w:rsidRDefault="00454CE4" w:rsidP="00454CE4"/>
    <w:p w:rsidR="003C1F1D" w:rsidRDefault="003C1F1D" w:rsidP="003C1F1D">
      <w:bookmarkStart w:id="258" w:name="_Appendix_12_–"/>
      <w:bookmarkStart w:id="259" w:name="_Engaging_with_people"/>
      <w:bookmarkStart w:id="260" w:name="_Toc442354563"/>
      <w:bookmarkEnd w:id="258"/>
      <w:bookmarkEnd w:id="259"/>
      <w:r>
        <w:br w:type="page"/>
      </w:r>
    </w:p>
    <w:p w:rsidR="001F07DE" w:rsidRDefault="005065F0" w:rsidP="003C1F1D">
      <w:pPr>
        <w:pStyle w:val="Heading2"/>
        <w:spacing w:before="0"/>
      </w:pPr>
      <w:bookmarkStart w:id="261" w:name="_Toc444166680"/>
      <w:r w:rsidRPr="000869F7">
        <w:lastRenderedPageBreak/>
        <w:t>Engaging with people with learning/intellectual disabilities</w:t>
      </w:r>
      <w:bookmarkEnd w:id="257"/>
      <w:bookmarkEnd w:id="260"/>
      <w:bookmarkEnd w:id="261"/>
    </w:p>
    <w:p w:rsidR="001F07DE" w:rsidRDefault="005065F0" w:rsidP="003C1F1D">
      <w:r>
        <w:t xml:space="preserve">This section provides a </w:t>
      </w:r>
      <w:r w:rsidRPr="00487A78">
        <w:t xml:space="preserve">summary </w:t>
      </w:r>
      <w:r>
        <w:t xml:space="preserve">of </w:t>
      </w:r>
      <w:r w:rsidRPr="00487A78">
        <w:t xml:space="preserve">the information </w:t>
      </w:r>
      <w:r>
        <w:t>in</w:t>
      </w:r>
      <w:r w:rsidRPr="00487A78">
        <w:t xml:space="preserve"> this guide</w:t>
      </w:r>
      <w:r>
        <w:t>,</w:t>
      </w:r>
      <w:r w:rsidRPr="00487A78">
        <w:t xml:space="preserve"> and </w:t>
      </w:r>
      <w:r>
        <w:t>additional tips to support an effective engagement process with people with learning/intellectual disabilities.</w:t>
      </w:r>
    </w:p>
    <w:p w:rsidR="00454CE4" w:rsidRDefault="00454CE4" w:rsidP="003C1F1D"/>
    <w:p w:rsidR="001F07DE" w:rsidRDefault="005065F0" w:rsidP="00454CE4">
      <w:pPr>
        <w:pStyle w:val="Heading3"/>
      </w:pPr>
      <w:r w:rsidRPr="0063167D">
        <w:t>Meeting protocols</w:t>
      </w:r>
    </w:p>
    <w:p w:rsidR="001F07DE" w:rsidRDefault="005065F0" w:rsidP="003C1F1D">
      <w:r>
        <w:t>In planning a meeting involving participants who have learning/intellectual disabilities, follow these guidelines.</w:t>
      </w:r>
    </w:p>
    <w:p w:rsidR="001F07DE" w:rsidRDefault="005065F0" w:rsidP="00454CE4">
      <w:pPr>
        <w:pStyle w:val="Bullet"/>
      </w:pPr>
      <w:r>
        <w:t xml:space="preserve">When considering </w:t>
      </w:r>
      <w:r w:rsidRPr="003D450C">
        <w:t xml:space="preserve">a suitable time, keep in mind that </w:t>
      </w:r>
      <w:r>
        <w:t>some</w:t>
      </w:r>
      <w:r w:rsidRPr="00417582">
        <w:t xml:space="preserve"> people with </w:t>
      </w:r>
      <w:r>
        <w:t>learning/</w:t>
      </w:r>
      <w:r w:rsidRPr="005A632E">
        <w:t xml:space="preserve">intellectual </w:t>
      </w:r>
      <w:r>
        <w:t xml:space="preserve">disabilities </w:t>
      </w:r>
      <w:r w:rsidRPr="00417582">
        <w:t xml:space="preserve">prefer mornings, as they are more rested </w:t>
      </w:r>
      <w:r>
        <w:t xml:space="preserve">at this time of the day, </w:t>
      </w:r>
      <w:r w:rsidRPr="00417582">
        <w:t>and find it easier to concentrate.</w:t>
      </w:r>
    </w:p>
    <w:p w:rsidR="00267D5F" w:rsidRDefault="005065F0" w:rsidP="00454CE4">
      <w:pPr>
        <w:pStyle w:val="Bullet"/>
      </w:pPr>
      <w:r>
        <w:t>P</w:t>
      </w:r>
      <w:r w:rsidRPr="00417582">
        <w:t>rovide an agenda and then keep to the agenda topi</w:t>
      </w:r>
      <w:r>
        <w:t>cs in the order they are listed.</w:t>
      </w:r>
    </w:p>
    <w:p w:rsidR="00267D5F" w:rsidRDefault="005065F0" w:rsidP="00454CE4">
      <w:pPr>
        <w:pStyle w:val="Bullet"/>
      </w:pPr>
      <w:r w:rsidRPr="00417582">
        <w:t>Be prepared to offer to have a minute taker</w:t>
      </w:r>
      <w:r>
        <w:t xml:space="preserve">. Also consider the use of </w:t>
      </w:r>
      <w:r w:rsidRPr="00417582">
        <w:t>a reader/writer when conducting surveys or asking for feedback.</w:t>
      </w:r>
    </w:p>
    <w:p w:rsidR="00267D5F" w:rsidRDefault="005065F0" w:rsidP="00454CE4">
      <w:pPr>
        <w:pStyle w:val="Bullet"/>
      </w:pPr>
      <w:r>
        <w:t xml:space="preserve">Avoid </w:t>
      </w:r>
      <w:r w:rsidRPr="00417582">
        <w:t>teleconferences</w:t>
      </w:r>
      <w:r>
        <w:t>. This will make it easier to ensure information is provided at the right pace and is understood.</w:t>
      </w:r>
    </w:p>
    <w:p w:rsidR="00267D5F" w:rsidRDefault="005065F0" w:rsidP="00454CE4">
      <w:pPr>
        <w:pStyle w:val="Bullet"/>
      </w:pPr>
      <w:r w:rsidRPr="00F37BE0">
        <w:t>Make sure that o</w:t>
      </w:r>
      <w:r>
        <w:t>nly one person speaks at a time.</w:t>
      </w:r>
    </w:p>
    <w:p w:rsidR="00454CE4" w:rsidRDefault="00454CE4" w:rsidP="00454CE4"/>
    <w:p w:rsidR="001F07DE" w:rsidRDefault="005065F0" w:rsidP="00454CE4">
      <w:pPr>
        <w:pStyle w:val="Heading3"/>
      </w:pPr>
      <w:r w:rsidRPr="0063167D">
        <w:t>Verbal information</w:t>
      </w:r>
    </w:p>
    <w:p w:rsidR="001F07DE" w:rsidRDefault="005065F0" w:rsidP="00454CE4">
      <w:r>
        <w:t>In providing verbal information, follow these guidelines.</w:t>
      </w:r>
    </w:p>
    <w:p w:rsidR="001F07DE" w:rsidRDefault="005065F0" w:rsidP="00454CE4">
      <w:pPr>
        <w:pStyle w:val="Bullet"/>
      </w:pPr>
      <w:r>
        <w:t>Keep information simple, and avoid jargon. Also a</w:t>
      </w:r>
      <w:r w:rsidRPr="00417582">
        <w:t>void using acronyms</w:t>
      </w:r>
      <w:r>
        <w:t>,</w:t>
      </w:r>
      <w:r w:rsidRPr="00417582">
        <w:t xml:space="preserve"> and say </w:t>
      </w:r>
      <w:r>
        <w:t xml:space="preserve">all </w:t>
      </w:r>
      <w:r w:rsidRPr="00417582">
        <w:t>name</w:t>
      </w:r>
      <w:r>
        <w:t>s in full</w:t>
      </w:r>
      <w:r w:rsidRPr="00417582">
        <w:t>.</w:t>
      </w:r>
    </w:p>
    <w:p w:rsidR="001F07DE" w:rsidRDefault="005065F0" w:rsidP="00454CE4">
      <w:pPr>
        <w:pStyle w:val="Bullet"/>
      </w:pPr>
      <w:r>
        <w:t>Where possible, accompany information with relevant pictures or visual aids.</w:t>
      </w:r>
    </w:p>
    <w:p w:rsidR="001F07DE" w:rsidRDefault="005065F0" w:rsidP="00454CE4">
      <w:pPr>
        <w:pStyle w:val="Bullet"/>
      </w:pPr>
      <w:r>
        <w:t>Speak at a pace that allows people time to consider your questions and how they might respond. Pause where you need to. Ask one question at a time.</w:t>
      </w:r>
    </w:p>
    <w:p w:rsidR="001F07DE" w:rsidRDefault="005065F0" w:rsidP="00454CE4">
      <w:pPr>
        <w:pStyle w:val="Bullet"/>
      </w:pPr>
      <w:r>
        <w:t>P</w:t>
      </w:r>
      <w:r w:rsidRPr="00A205D6">
        <w:t xml:space="preserve">rovide a copy of your presentation </w:t>
      </w:r>
      <w:r>
        <w:t xml:space="preserve">to participants in advance, to </w:t>
      </w:r>
      <w:r w:rsidRPr="00A205D6">
        <w:t>allow</w:t>
      </w:r>
      <w:r>
        <w:t xml:space="preserve"> them time </w:t>
      </w:r>
      <w:r w:rsidRPr="00A205D6">
        <w:t xml:space="preserve">to familiarise themselves with </w:t>
      </w:r>
      <w:r>
        <w:t>it</w:t>
      </w:r>
      <w:r w:rsidRPr="00A205D6">
        <w:t>.</w:t>
      </w:r>
    </w:p>
    <w:p w:rsidR="001F07DE" w:rsidRDefault="005065F0" w:rsidP="00454CE4">
      <w:pPr>
        <w:pStyle w:val="Bullet"/>
      </w:pPr>
      <w:r>
        <w:t>Let people know they are entitled to their opinion.</w:t>
      </w:r>
    </w:p>
    <w:p w:rsidR="00267D5F" w:rsidRDefault="005065F0" w:rsidP="00454CE4">
      <w:pPr>
        <w:pStyle w:val="Bullet"/>
      </w:pPr>
      <w:r w:rsidRPr="00417582">
        <w:t>Allow tim</w:t>
      </w:r>
      <w:r>
        <w:t>e for people to have their say,</w:t>
      </w:r>
      <w:r w:rsidRPr="00417582">
        <w:t xml:space="preserve"> and listen </w:t>
      </w:r>
      <w:r>
        <w:t xml:space="preserve">to them </w:t>
      </w:r>
      <w:r w:rsidRPr="00417582">
        <w:t>carefully.</w:t>
      </w:r>
    </w:p>
    <w:p w:rsidR="001F07DE" w:rsidRDefault="005065F0" w:rsidP="00454CE4">
      <w:pPr>
        <w:pStyle w:val="Bullet"/>
      </w:pPr>
      <w:r>
        <w:t>Check your understanding of what people have said. Ask questions to clarify your understanding, or get people to repeat what they have said so that you are sure you understand. Do not pretend to understand.</w:t>
      </w:r>
    </w:p>
    <w:p w:rsidR="001F07DE" w:rsidRDefault="005065F0" w:rsidP="00454CE4">
      <w:pPr>
        <w:pStyle w:val="Bullet"/>
      </w:pPr>
      <w:r>
        <w:t>Check that people have understood what has been said. If someone does not understand, consider using an alternative approach; for example, by moving from open-ended to closed questions (yes or no, etc), re</w:t>
      </w:r>
      <w:r w:rsidRPr="00A325D0">
        <w:t xml:space="preserve">peating </w:t>
      </w:r>
      <w:r>
        <w:t>or rephrasing information, or using pictures or visual aids.</w:t>
      </w:r>
    </w:p>
    <w:p w:rsidR="001F07DE" w:rsidRDefault="005065F0" w:rsidP="00454CE4">
      <w:pPr>
        <w:pStyle w:val="Bullet"/>
      </w:pPr>
      <w:r>
        <w:t xml:space="preserve">To check that someone has understood, consider asking them to put the information into their own words. This will eliminate the risk of people saying </w:t>
      </w:r>
      <w:r w:rsidR="00267D5F">
        <w:t>‘</w:t>
      </w:r>
      <w:r>
        <w:t>yes</w:t>
      </w:r>
      <w:r w:rsidR="00267D5F">
        <w:t>’</w:t>
      </w:r>
      <w:r>
        <w:t xml:space="preserve"> because that is what they believe they should say, and allow them to avoid having to answer </w:t>
      </w:r>
      <w:r w:rsidR="00267D5F">
        <w:t>‘</w:t>
      </w:r>
      <w:r>
        <w:t>no</w:t>
      </w:r>
      <w:r w:rsidR="00267D5F">
        <w:t>’</w:t>
      </w:r>
      <w:r>
        <w:t xml:space="preserve"> to the question </w:t>
      </w:r>
      <w:r w:rsidR="00267D5F">
        <w:t>‘</w:t>
      </w:r>
      <w:r>
        <w:t>Do you understand?</w:t>
      </w:r>
      <w:r w:rsidR="00267D5F">
        <w:t>’</w:t>
      </w:r>
      <w:r>
        <w:t>.</w:t>
      </w:r>
    </w:p>
    <w:p w:rsidR="001F07DE" w:rsidRDefault="005065F0" w:rsidP="00454CE4">
      <w:pPr>
        <w:pStyle w:val="Bullet"/>
      </w:pPr>
      <w:r w:rsidRPr="002D773D">
        <w:t xml:space="preserve">Some people may prefer </w:t>
      </w:r>
      <w:r>
        <w:t>that whānau</w:t>
      </w:r>
      <w:r w:rsidRPr="002D773D">
        <w:t xml:space="preserve"> </w:t>
      </w:r>
      <w:r>
        <w:t xml:space="preserve">members or carers express their preferences on their behalf, as they trust them to </w:t>
      </w:r>
      <w:r w:rsidRPr="002D773D">
        <w:t xml:space="preserve">understand </w:t>
      </w:r>
      <w:r>
        <w:t xml:space="preserve">and communicate </w:t>
      </w:r>
      <w:r w:rsidRPr="002D773D">
        <w:t>their individual needs.</w:t>
      </w:r>
      <w:r w:rsidRPr="00CF667E">
        <w:t xml:space="preserve"> </w:t>
      </w:r>
      <w:r>
        <w:t>Ask permission from the person to gather this information.</w:t>
      </w:r>
    </w:p>
    <w:p w:rsidR="00454CE4" w:rsidRDefault="00454CE4" w:rsidP="00454CE4"/>
    <w:p w:rsidR="001F07DE" w:rsidRDefault="005065F0" w:rsidP="00454CE4">
      <w:pPr>
        <w:pStyle w:val="Heading3"/>
      </w:pPr>
      <w:r w:rsidRPr="0063167D">
        <w:lastRenderedPageBreak/>
        <w:t>Meeting assistants</w:t>
      </w:r>
    </w:p>
    <w:p w:rsidR="001F07DE" w:rsidRDefault="005065F0" w:rsidP="00454CE4">
      <w:r>
        <w:t xml:space="preserve">In relation to meeting assistants for people with </w:t>
      </w:r>
      <w:r w:rsidRPr="001405D6">
        <w:t>a learning/intellectual disability</w:t>
      </w:r>
      <w:r>
        <w:t>, follow these guidelines.</w:t>
      </w:r>
    </w:p>
    <w:p w:rsidR="001F07DE" w:rsidRDefault="005065F0" w:rsidP="00653585">
      <w:pPr>
        <w:pStyle w:val="Bullet"/>
      </w:pPr>
      <w:r>
        <w:t>The role of</w:t>
      </w:r>
      <w:r w:rsidRPr="001405D6">
        <w:t xml:space="preserve"> </w:t>
      </w:r>
      <w:r>
        <w:t>m</w:t>
      </w:r>
      <w:r w:rsidRPr="001405D6">
        <w:t xml:space="preserve">eeting </w:t>
      </w:r>
      <w:r>
        <w:t>a</w:t>
      </w:r>
      <w:r w:rsidRPr="001405D6">
        <w:t xml:space="preserve">ssistant can be helpful </w:t>
      </w:r>
      <w:r>
        <w:t xml:space="preserve">for a person with </w:t>
      </w:r>
      <w:r w:rsidRPr="001405D6">
        <w:t xml:space="preserve">a learning/intellectual disability when meetings </w:t>
      </w:r>
      <w:r>
        <w:t>run at</w:t>
      </w:r>
      <w:r w:rsidRPr="001405D6">
        <w:t xml:space="preserve"> a fast pace or use complex or conceptual information that can be a barrier to </w:t>
      </w:r>
      <w:r>
        <w:t xml:space="preserve">that </w:t>
      </w:r>
      <w:r w:rsidRPr="001405D6">
        <w:t>person</w:t>
      </w:r>
      <w:r w:rsidR="00267D5F">
        <w:t>’</w:t>
      </w:r>
      <w:r w:rsidRPr="001405D6">
        <w:t xml:space="preserve">s equal participation. Meeting </w:t>
      </w:r>
      <w:r>
        <w:t>a</w:t>
      </w:r>
      <w:r w:rsidRPr="001405D6">
        <w:t>ssistants guide people to build trusting relationships within the group/meeting</w:t>
      </w:r>
      <w:r>
        <w:t>.</w:t>
      </w:r>
    </w:p>
    <w:p w:rsidR="00267D5F" w:rsidRDefault="005065F0" w:rsidP="00653585">
      <w:pPr>
        <w:pStyle w:val="Bullet"/>
      </w:pPr>
      <w:r w:rsidRPr="001405D6">
        <w:t>A</w:t>
      </w:r>
      <w:r>
        <w:t>n a</w:t>
      </w:r>
      <w:r w:rsidRPr="001405D6">
        <w:t>ssistant</w:t>
      </w:r>
      <w:r w:rsidR="00267D5F">
        <w:t>’</w:t>
      </w:r>
      <w:r w:rsidRPr="001405D6">
        <w:t>s role depend</w:t>
      </w:r>
      <w:r>
        <w:t>s</w:t>
      </w:r>
      <w:r w:rsidRPr="001405D6">
        <w:t xml:space="preserve"> on </w:t>
      </w:r>
      <w:r>
        <w:t>the individual</w:t>
      </w:r>
      <w:r w:rsidR="00267D5F">
        <w:t>’</w:t>
      </w:r>
      <w:r>
        <w:t xml:space="preserve">s </w:t>
      </w:r>
      <w:r w:rsidRPr="001405D6">
        <w:t>support needs</w:t>
      </w:r>
      <w:r>
        <w:t>.</w:t>
      </w:r>
      <w:r w:rsidRPr="001405D6">
        <w:t xml:space="preserve"> </w:t>
      </w:r>
      <w:r>
        <w:t>T</w:t>
      </w:r>
      <w:r w:rsidRPr="001405D6">
        <w:t>he person and the</w:t>
      </w:r>
      <w:r>
        <w:t>ir</w:t>
      </w:r>
      <w:r w:rsidRPr="001405D6">
        <w:t xml:space="preserve"> assistant </w:t>
      </w:r>
      <w:r>
        <w:t xml:space="preserve">agree on a plan </w:t>
      </w:r>
      <w:r w:rsidRPr="001405D6">
        <w:t>prior to the meeting.</w:t>
      </w:r>
      <w:r>
        <w:t xml:space="preserve"> The focus is always on </w:t>
      </w:r>
      <w:r w:rsidRPr="001405D6">
        <w:t>enhancing the person</w:t>
      </w:r>
      <w:r w:rsidR="00267D5F">
        <w:t>’</w:t>
      </w:r>
      <w:r w:rsidRPr="001405D6">
        <w:t xml:space="preserve">s participation </w:t>
      </w:r>
      <w:r>
        <w:t xml:space="preserve">and </w:t>
      </w:r>
      <w:r w:rsidRPr="001405D6">
        <w:t xml:space="preserve">understanding and providing support for equal opportunities </w:t>
      </w:r>
      <w:r>
        <w:t xml:space="preserve">for </w:t>
      </w:r>
      <w:r w:rsidRPr="001405D6">
        <w:t>the person to contribute to discussions and decisions.</w:t>
      </w:r>
    </w:p>
    <w:p w:rsidR="001F07DE" w:rsidRDefault="005065F0" w:rsidP="00653585">
      <w:pPr>
        <w:pStyle w:val="Bullet"/>
      </w:pPr>
      <w:r>
        <w:t xml:space="preserve">A meeting assistant </w:t>
      </w:r>
      <w:r w:rsidRPr="007A39C6">
        <w:t>often:</w:t>
      </w:r>
    </w:p>
    <w:p w:rsidR="00267D5F" w:rsidRDefault="005065F0" w:rsidP="00653585">
      <w:pPr>
        <w:pStyle w:val="Dash"/>
      </w:pPr>
      <w:r w:rsidRPr="007A39C6">
        <w:t>help</w:t>
      </w:r>
      <w:r>
        <w:t>s</w:t>
      </w:r>
      <w:r w:rsidRPr="007A39C6">
        <w:t xml:space="preserve"> to translate complex information </w:t>
      </w:r>
      <w:r>
        <w:t xml:space="preserve">so as to </w:t>
      </w:r>
      <w:r w:rsidRPr="007A39C6">
        <w:t>aid the person</w:t>
      </w:r>
      <w:r w:rsidR="00267D5F">
        <w:t>’</w:t>
      </w:r>
      <w:r w:rsidRPr="007A39C6">
        <w:t>s understanding</w:t>
      </w:r>
    </w:p>
    <w:p w:rsidR="001F07DE" w:rsidRDefault="005065F0" w:rsidP="00653585">
      <w:pPr>
        <w:pStyle w:val="Dash"/>
      </w:pPr>
      <w:r w:rsidRPr="007A39C6">
        <w:t>helps with the complex social skills required to engage within a large group at a meeting, or during break times</w:t>
      </w:r>
    </w:p>
    <w:p w:rsidR="00267D5F" w:rsidRDefault="005065F0" w:rsidP="00653585">
      <w:pPr>
        <w:pStyle w:val="Dash"/>
      </w:pPr>
      <w:r w:rsidRPr="007A39C6">
        <w:t>discuss</w:t>
      </w:r>
      <w:r>
        <w:t>es</w:t>
      </w:r>
      <w:r w:rsidRPr="007A39C6">
        <w:t xml:space="preserve"> items or complete</w:t>
      </w:r>
      <w:r>
        <w:t>s</w:t>
      </w:r>
      <w:r w:rsidRPr="007A39C6">
        <w:t xml:space="preserve"> tasks </w:t>
      </w:r>
      <w:r>
        <w:t xml:space="preserve">with the person </w:t>
      </w:r>
      <w:r w:rsidRPr="007A39C6">
        <w:t>after the meeting.</w:t>
      </w:r>
    </w:p>
    <w:p w:rsidR="00267D5F" w:rsidRDefault="005065F0" w:rsidP="00653585">
      <w:pPr>
        <w:pStyle w:val="Bullet"/>
      </w:pPr>
      <w:r>
        <w:t>A</w:t>
      </w:r>
      <w:r w:rsidRPr="007A39C6">
        <w:t xml:space="preserve">ssistants often quietly talk to the person they are assisting during the meeting. Often </w:t>
      </w:r>
      <w:r>
        <w:t xml:space="preserve">at this time </w:t>
      </w:r>
      <w:r w:rsidRPr="007A39C6">
        <w:t xml:space="preserve">the assistants </w:t>
      </w:r>
      <w:r>
        <w:t xml:space="preserve">are helping to foster </w:t>
      </w:r>
      <w:r w:rsidRPr="007A39C6">
        <w:t>the person</w:t>
      </w:r>
      <w:r w:rsidR="00267D5F">
        <w:t>’</w:t>
      </w:r>
      <w:r>
        <w:t>s</w:t>
      </w:r>
      <w:r w:rsidRPr="007A39C6">
        <w:t xml:space="preserve"> better understanding of conceptual or complex information.</w:t>
      </w:r>
    </w:p>
    <w:p w:rsidR="00267D5F" w:rsidRDefault="005065F0" w:rsidP="00653585">
      <w:pPr>
        <w:pStyle w:val="Bullet"/>
      </w:pPr>
      <w:r>
        <w:t>Allow t</w:t>
      </w:r>
      <w:r w:rsidRPr="007A39C6">
        <w:t xml:space="preserve">ime for people to have </w:t>
      </w:r>
      <w:r>
        <w:t xml:space="preserve">their </w:t>
      </w:r>
      <w:r w:rsidRPr="007A39C6">
        <w:t>say in whatever way suits them.</w:t>
      </w:r>
    </w:p>
    <w:p w:rsidR="001F07DE" w:rsidRPr="00263088" w:rsidRDefault="00384BD3" w:rsidP="00384BD3">
      <w:pPr>
        <w:pStyle w:val="Bullet"/>
        <w:rPr>
          <w:szCs w:val="25"/>
          <w:u w:val="single"/>
        </w:rPr>
      </w:pPr>
      <w:r w:rsidRPr="00384BD3">
        <w:t>People First New Zealand Ngā Tangata Tuatahi</w:t>
      </w:r>
      <w:r w:rsidR="005065F0">
        <w:t>, a disabled people</w:t>
      </w:r>
      <w:r w:rsidR="00267D5F">
        <w:t>’</w:t>
      </w:r>
      <w:r w:rsidR="005065F0">
        <w:t>s o</w:t>
      </w:r>
      <w:r w:rsidR="005065F0" w:rsidRPr="007A39C6">
        <w:t xml:space="preserve">rganisation directed by </w:t>
      </w:r>
      <w:r w:rsidR="005065F0" w:rsidRPr="001F07DE">
        <w:t xml:space="preserve">people with </w:t>
      </w:r>
      <w:r w:rsidR="005065F0" w:rsidRPr="007A39C6">
        <w:t>learning</w:t>
      </w:r>
      <w:r w:rsidR="005065F0">
        <w:t>/</w:t>
      </w:r>
      <w:r w:rsidR="005065F0" w:rsidRPr="005A632E">
        <w:t xml:space="preserve">intellectual </w:t>
      </w:r>
      <w:r w:rsidR="005065F0" w:rsidRPr="001F07DE">
        <w:t>disabilities,</w:t>
      </w:r>
      <w:r w:rsidR="005065F0" w:rsidRPr="007A39C6">
        <w:t xml:space="preserve"> provides trained </w:t>
      </w:r>
      <w:r w:rsidR="005065F0">
        <w:t>m</w:t>
      </w:r>
      <w:r w:rsidR="005065F0" w:rsidRPr="007A39C6">
        <w:t xml:space="preserve">eeting </w:t>
      </w:r>
      <w:r w:rsidR="005065F0">
        <w:t>a</w:t>
      </w:r>
      <w:r w:rsidR="005065F0" w:rsidRPr="007A39C6">
        <w:t xml:space="preserve">ssistants. </w:t>
      </w:r>
      <w:r w:rsidR="005065F0">
        <w:t xml:space="preserve">See </w:t>
      </w:r>
      <w:r w:rsidR="00267D5F" w:rsidRPr="00E30965">
        <w:t>‘</w:t>
      </w:r>
      <w:hyperlink w:anchor="_Disabled_people’s_organisations" w:history="1">
        <w:r w:rsidR="005065F0" w:rsidRPr="00E30965">
          <w:rPr>
            <w:rStyle w:val="Hyperlink"/>
            <w:color w:val="auto"/>
          </w:rPr>
          <w:t>Disabled people</w:t>
        </w:r>
        <w:r w:rsidR="00267D5F" w:rsidRPr="00E30965">
          <w:rPr>
            <w:rStyle w:val="Hyperlink"/>
            <w:color w:val="auto"/>
          </w:rPr>
          <w:t>’</w:t>
        </w:r>
        <w:r w:rsidR="005065F0" w:rsidRPr="00E30965">
          <w:rPr>
            <w:rStyle w:val="Hyperlink"/>
            <w:color w:val="auto"/>
          </w:rPr>
          <w:t>s organisations and resources</w:t>
        </w:r>
      </w:hyperlink>
      <w:r w:rsidR="00653585" w:rsidRPr="00E30965">
        <w:t>’</w:t>
      </w:r>
      <w:r w:rsidRPr="00E30965">
        <w:t xml:space="preserve"> </w:t>
      </w:r>
      <w:r w:rsidRPr="00E30965">
        <w:rPr>
          <w:rStyle w:val="Hyperlink"/>
          <w:color w:val="auto"/>
        </w:rPr>
        <w:t>(page 36)</w:t>
      </w:r>
      <w:r w:rsidR="005065F0" w:rsidRPr="00E30965">
        <w:t xml:space="preserve"> for more information on People </w:t>
      </w:r>
      <w:r w:rsidR="005065F0">
        <w:t>First.</w:t>
      </w:r>
      <w:r>
        <w:br/>
      </w:r>
      <w:hyperlink r:id="rId42" w:history="1">
        <w:r w:rsidRPr="00263088">
          <w:rPr>
            <w:rStyle w:val="Hyperlink"/>
            <w:color w:val="auto"/>
            <w:szCs w:val="25"/>
          </w:rPr>
          <w:t>www.peoplefirst.org.nz</w:t>
        </w:r>
      </w:hyperlink>
      <w:r w:rsidRPr="00263088">
        <w:rPr>
          <w:szCs w:val="25"/>
          <w:u w:val="single"/>
        </w:rPr>
        <w:t xml:space="preserve"> </w:t>
      </w:r>
    </w:p>
    <w:p w:rsidR="00653585" w:rsidRDefault="00653585" w:rsidP="00653585"/>
    <w:p w:rsidR="00267D5F" w:rsidRDefault="005065F0" w:rsidP="00653585">
      <w:pPr>
        <w:pStyle w:val="Heading3"/>
      </w:pPr>
      <w:bookmarkStart w:id="262" w:name="_Written_information_and"/>
      <w:bookmarkEnd w:id="262"/>
      <w:r w:rsidRPr="0063167D">
        <w:t>Written information and Easy Read documents</w:t>
      </w:r>
    </w:p>
    <w:p w:rsidR="001F07DE" w:rsidRDefault="005065F0" w:rsidP="00653585">
      <w:r w:rsidRPr="00C34B29">
        <w:t xml:space="preserve">Easy </w:t>
      </w:r>
      <w:r>
        <w:t>R</w:t>
      </w:r>
      <w:r w:rsidRPr="00C34B29">
        <w:t xml:space="preserve">ead is a way of producing information </w:t>
      </w:r>
      <w:r>
        <w:t>in e</w:t>
      </w:r>
      <w:r w:rsidRPr="00C34B29">
        <w:t>v</w:t>
      </w:r>
      <w:r>
        <w:t>er</w:t>
      </w:r>
      <w:r w:rsidRPr="00C34B29">
        <w:t>yday language</w:t>
      </w:r>
      <w:r>
        <w:t xml:space="preserve"> </w:t>
      </w:r>
      <w:r w:rsidRPr="00C34B29">
        <w:t xml:space="preserve">that is </w:t>
      </w:r>
      <w:r>
        <w:t>consistent,</w:t>
      </w:r>
      <w:r w:rsidRPr="00C34B29">
        <w:t xml:space="preserve"> acronym</w:t>
      </w:r>
      <w:r>
        <w:t>- and jargon-</w:t>
      </w:r>
      <w:r w:rsidRPr="00C34B29">
        <w:t xml:space="preserve">free </w:t>
      </w:r>
      <w:r>
        <w:t xml:space="preserve">and </w:t>
      </w:r>
      <w:r w:rsidRPr="00C34B29">
        <w:t xml:space="preserve">includes images to assist meaning. </w:t>
      </w:r>
      <w:r>
        <w:t>Easy Read documents have a large amount of clear/</w:t>
      </w:r>
      <w:r w:rsidRPr="000E4E95">
        <w:t xml:space="preserve">white space. </w:t>
      </w:r>
      <w:r>
        <w:t xml:space="preserve">Easy Read </w:t>
      </w:r>
      <w:r w:rsidRPr="000E4E95">
        <w:t>can also be used to support people with low literacy levels, or</w:t>
      </w:r>
      <w:r>
        <w:t xml:space="preserve"> who</w:t>
      </w:r>
      <w:r w:rsidRPr="000E4E95">
        <w:t xml:space="preserve"> have English as a second language.</w:t>
      </w:r>
      <w:r>
        <w:t xml:space="preserve"> When putting together written information including Easy Read documents for people with </w:t>
      </w:r>
      <w:r w:rsidRPr="001405D6">
        <w:t>a learning/intellectual disability</w:t>
      </w:r>
      <w:r>
        <w:t>, follow these guidelines.</w:t>
      </w:r>
    </w:p>
    <w:p w:rsidR="001F07DE" w:rsidRDefault="005065F0" w:rsidP="00653585">
      <w:pPr>
        <w:pStyle w:val="Bullet"/>
        <w:rPr>
          <w:szCs w:val="25"/>
          <w:u w:val="single"/>
        </w:rPr>
      </w:pPr>
      <w:r w:rsidRPr="00912E0D">
        <w:t>Contact People First about thei</w:t>
      </w:r>
      <w:r>
        <w:t>r Easy Read translation service</w:t>
      </w:r>
      <w:r w:rsidRPr="00912E0D">
        <w:t xml:space="preserve">, </w:t>
      </w:r>
      <w:r w:rsidR="00267D5F">
        <w:t>‘</w:t>
      </w:r>
      <w:r w:rsidRPr="00912E0D">
        <w:t>Make it easy</w:t>
      </w:r>
      <w:r w:rsidR="00267D5F">
        <w:t>’</w:t>
      </w:r>
      <w:r>
        <w:t xml:space="preserve">. Make contact early, as translations take a </w:t>
      </w:r>
      <w:r w:rsidRPr="00A2640E">
        <w:t>minimum</w:t>
      </w:r>
      <w:r>
        <w:t xml:space="preserve"> of three weeks.</w:t>
      </w:r>
    </w:p>
    <w:p w:rsidR="001F07DE" w:rsidRDefault="005065F0" w:rsidP="00653585">
      <w:pPr>
        <w:pStyle w:val="Bullet"/>
      </w:pPr>
      <w:r>
        <w:t>Consider p</w:t>
      </w:r>
      <w:r w:rsidRPr="00927D83">
        <w:t>roduc</w:t>
      </w:r>
      <w:r>
        <w:t>ing</w:t>
      </w:r>
      <w:r w:rsidRPr="00927D83">
        <w:t xml:space="preserve"> a </w:t>
      </w:r>
      <w:r>
        <w:t>l</w:t>
      </w:r>
      <w:r w:rsidRPr="00927D83">
        <w:t xml:space="preserve">arge </w:t>
      </w:r>
      <w:r>
        <w:t>p</w:t>
      </w:r>
      <w:r w:rsidRPr="00927D83">
        <w:t>rint version (at minimum a 16</w:t>
      </w:r>
      <w:r>
        <w:t>-</w:t>
      </w:r>
      <w:r w:rsidRPr="00927D83">
        <w:t xml:space="preserve">point font, but preferably 18) </w:t>
      </w:r>
      <w:r>
        <w:t>of written information</w:t>
      </w:r>
      <w:r w:rsidRPr="00927D83">
        <w:t xml:space="preserve">. </w:t>
      </w:r>
      <w:r>
        <w:t xml:space="preserve">If you are not producing an </w:t>
      </w:r>
      <w:r w:rsidRPr="00927D83">
        <w:t xml:space="preserve">Easy Read document, consider the </w:t>
      </w:r>
      <w:r>
        <w:t>clarity</w:t>
      </w:r>
      <w:r w:rsidRPr="00927D83">
        <w:t xml:space="preserve"> of </w:t>
      </w:r>
      <w:r>
        <w:t>your</w:t>
      </w:r>
      <w:r w:rsidRPr="00927D83">
        <w:t xml:space="preserve"> documents </w:t>
      </w:r>
      <w:r>
        <w:t xml:space="preserve">anyway, </w:t>
      </w:r>
      <w:r w:rsidRPr="00927D83">
        <w:t xml:space="preserve">to ensure </w:t>
      </w:r>
      <w:r>
        <w:t xml:space="preserve">the </w:t>
      </w:r>
      <w:r w:rsidRPr="00927D83">
        <w:t>information will be understood.</w:t>
      </w:r>
    </w:p>
    <w:p w:rsidR="00653585" w:rsidRDefault="00653585" w:rsidP="00653585"/>
    <w:p w:rsidR="00267D5F" w:rsidRDefault="005065F0" w:rsidP="00653585">
      <w:r w:rsidRPr="009C41C5">
        <w:t>For more information</w:t>
      </w:r>
      <w:r>
        <w:t>, see</w:t>
      </w:r>
      <w:r w:rsidRPr="009C41C5">
        <w:t xml:space="preserve"> also:</w:t>
      </w:r>
    </w:p>
    <w:p w:rsidR="001F07DE" w:rsidRPr="00E30965" w:rsidRDefault="00352536" w:rsidP="00653585">
      <w:pPr>
        <w:pStyle w:val="Bullet"/>
      </w:pPr>
      <w:hyperlink w:anchor="_Using_written_information" w:history="1">
        <w:r w:rsidR="005065F0" w:rsidRPr="00E30965">
          <w:rPr>
            <w:rStyle w:val="Hyperlink"/>
            <w:color w:val="auto"/>
          </w:rPr>
          <w:t>Using written information and printed materials accessibly</w:t>
        </w:r>
      </w:hyperlink>
      <w:r w:rsidR="00F63D19" w:rsidRPr="00E30965">
        <w:rPr>
          <w:rStyle w:val="Hyperlink"/>
          <w:color w:val="auto"/>
        </w:rPr>
        <w:t xml:space="preserve"> (page 17)</w:t>
      </w:r>
    </w:p>
    <w:p w:rsidR="001F07DE" w:rsidRPr="00E30965" w:rsidRDefault="00352536" w:rsidP="00653585">
      <w:pPr>
        <w:pStyle w:val="Bullet"/>
      </w:pPr>
      <w:hyperlink w:anchor="_Accessible_presentations_and" w:history="1">
        <w:r w:rsidR="005065F0" w:rsidRPr="00E30965">
          <w:rPr>
            <w:rStyle w:val="Hyperlink"/>
            <w:color w:val="auto"/>
          </w:rPr>
          <w:t>Accessible presentations and other verbal communication</w:t>
        </w:r>
      </w:hyperlink>
      <w:r w:rsidR="00F63D19" w:rsidRPr="00E30965">
        <w:rPr>
          <w:rStyle w:val="Hyperlink"/>
          <w:color w:val="auto"/>
        </w:rPr>
        <w:t xml:space="preserve"> (page 19)</w:t>
      </w:r>
    </w:p>
    <w:p w:rsidR="001F07DE" w:rsidRPr="00E30965" w:rsidRDefault="00352536" w:rsidP="00653585">
      <w:pPr>
        <w:pStyle w:val="Bullet"/>
      </w:pPr>
      <w:hyperlink w:anchor="_Appendix_11_–" w:history="1">
        <w:r w:rsidR="005065F0" w:rsidRPr="00E30965">
          <w:rPr>
            <w:rStyle w:val="Hyperlink"/>
            <w:color w:val="auto"/>
          </w:rPr>
          <w:t>Engaging with people with complex communication needs</w:t>
        </w:r>
      </w:hyperlink>
      <w:r w:rsidR="00F63D19" w:rsidRPr="00E30965">
        <w:rPr>
          <w:rStyle w:val="Hyperlink"/>
          <w:color w:val="auto"/>
        </w:rPr>
        <w:t xml:space="preserve"> (page 28)</w:t>
      </w:r>
      <w:r w:rsidR="005065F0" w:rsidRPr="00E30965">
        <w:t>.</w:t>
      </w:r>
    </w:p>
    <w:p w:rsidR="00653585" w:rsidRPr="00E30965" w:rsidRDefault="00653585" w:rsidP="00653585"/>
    <w:p w:rsidR="001F07DE" w:rsidRDefault="005065F0" w:rsidP="00653585">
      <w:pPr>
        <w:pStyle w:val="Heading2"/>
      </w:pPr>
      <w:bookmarkStart w:id="263" w:name="_Appendix_13_–"/>
      <w:bookmarkStart w:id="264" w:name="_Toc416691404"/>
      <w:bookmarkStart w:id="265" w:name="_Toc442354564"/>
      <w:bookmarkStart w:id="266" w:name="_Toc444166681"/>
      <w:bookmarkEnd w:id="263"/>
      <w:r w:rsidRPr="000869F7">
        <w:lastRenderedPageBreak/>
        <w:t>Engaging with people with autism spectrum disorder</w:t>
      </w:r>
      <w:bookmarkEnd w:id="264"/>
      <w:bookmarkEnd w:id="265"/>
      <w:bookmarkEnd w:id="266"/>
    </w:p>
    <w:p w:rsidR="00267D5F" w:rsidRDefault="005065F0" w:rsidP="00653585">
      <w:r>
        <w:t xml:space="preserve">This section provides a </w:t>
      </w:r>
      <w:r w:rsidRPr="00487A78">
        <w:t xml:space="preserve">summary </w:t>
      </w:r>
      <w:r>
        <w:t xml:space="preserve">of </w:t>
      </w:r>
      <w:r w:rsidRPr="00487A78">
        <w:t>the information found within this guide</w:t>
      </w:r>
      <w:r>
        <w:t>,</w:t>
      </w:r>
      <w:r w:rsidRPr="00487A78">
        <w:t xml:space="preserve"> and</w:t>
      </w:r>
      <w:r>
        <w:t xml:space="preserve"> gives</w:t>
      </w:r>
      <w:r w:rsidRPr="00487A78">
        <w:t xml:space="preserve"> </w:t>
      </w:r>
      <w:r>
        <w:t>additional tips to support an effective engagement process with people with autism spectrum disorder (ASD).</w:t>
      </w:r>
    </w:p>
    <w:p w:rsidR="00653585" w:rsidRDefault="00653585" w:rsidP="00653585"/>
    <w:p w:rsidR="001F07DE" w:rsidRDefault="005065F0" w:rsidP="00653585">
      <w:pPr>
        <w:pStyle w:val="Heading3"/>
      </w:pPr>
      <w:r w:rsidRPr="0063167D">
        <w:t>What is autism spectrum disorder?</w:t>
      </w:r>
    </w:p>
    <w:p w:rsidR="001F07DE" w:rsidRDefault="005065F0" w:rsidP="00653585">
      <w:r>
        <w:t>Autism spectrum disorder refers to a range of conditions that affect communication, social interaction and behaviour. Each person with ASD tends to experience some difficulties with the following areas:</w:t>
      </w:r>
    </w:p>
    <w:p w:rsidR="001F07DE" w:rsidRDefault="005065F0" w:rsidP="00653585">
      <w:pPr>
        <w:pStyle w:val="Bullet"/>
      </w:pPr>
      <w:r>
        <w:t>understanding and using verbal (language) and non-verbal (facial expression, gesture and body language) communication</w:t>
      </w:r>
    </w:p>
    <w:p w:rsidR="00267D5F" w:rsidRDefault="005065F0" w:rsidP="00653585">
      <w:pPr>
        <w:pStyle w:val="Bullet"/>
      </w:pPr>
      <w:r>
        <w:t>understanding social behaviour, which affects their ability to interact with other people</w:t>
      </w:r>
    </w:p>
    <w:p w:rsidR="001F07DE" w:rsidRDefault="005065F0" w:rsidP="00653585">
      <w:pPr>
        <w:pStyle w:val="Bullet"/>
      </w:pPr>
      <w:r>
        <w:t>thinking and behaving flexibly, which may show in restricted, obsessional or repetitive activities.</w:t>
      </w:r>
      <w:r>
        <w:rPr>
          <w:rStyle w:val="EndnoteReference"/>
        </w:rPr>
        <w:endnoteReference w:id="14"/>
      </w:r>
    </w:p>
    <w:p w:rsidR="00653585" w:rsidRDefault="00653585" w:rsidP="00653585"/>
    <w:p w:rsidR="00267D5F" w:rsidRDefault="005065F0" w:rsidP="00653585">
      <w:r>
        <w:t>Some people may experience sensory issues, such as a hypersensitivity to sound.</w:t>
      </w:r>
      <w:r>
        <w:rPr>
          <w:rStyle w:val="EndnoteReference"/>
        </w:rPr>
        <w:endnoteReference w:id="15"/>
      </w:r>
    </w:p>
    <w:p w:rsidR="00653585" w:rsidRDefault="00653585" w:rsidP="00653585"/>
    <w:p w:rsidR="001F07DE" w:rsidRDefault="005065F0" w:rsidP="00653585">
      <w:pPr>
        <w:pStyle w:val="Heading3"/>
      </w:pPr>
      <w:r w:rsidRPr="0063167D">
        <w:t>Verbal information and communication</w:t>
      </w:r>
    </w:p>
    <w:p w:rsidR="001F07DE" w:rsidRDefault="005065F0" w:rsidP="00653585">
      <w:r>
        <w:t>When you are planning to engage with people with ASD, follow these guidelines.</w:t>
      </w:r>
    </w:p>
    <w:p w:rsidR="001F07DE" w:rsidRDefault="005065F0" w:rsidP="00653585">
      <w:pPr>
        <w:pStyle w:val="Bullet"/>
      </w:pPr>
      <w:r w:rsidRPr="002D773D">
        <w:t xml:space="preserve">Some people may prefer </w:t>
      </w:r>
      <w:r>
        <w:t>whānau</w:t>
      </w:r>
      <w:r w:rsidRPr="002D773D">
        <w:t xml:space="preserve"> </w:t>
      </w:r>
      <w:r>
        <w:t xml:space="preserve">members or carers to express their preferences on their behalf, as they trust them to </w:t>
      </w:r>
      <w:r w:rsidRPr="002D773D">
        <w:t xml:space="preserve">understand </w:t>
      </w:r>
      <w:r>
        <w:t xml:space="preserve">and communicate </w:t>
      </w:r>
      <w:r w:rsidRPr="002D773D">
        <w:t>their individual needs.</w:t>
      </w:r>
      <w:r w:rsidRPr="00CF667E">
        <w:t xml:space="preserve"> </w:t>
      </w:r>
      <w:r>
        <w:t>Ask permission from the person to gather this information.</w:t>
      </w:r>
    </w:p>
    <w:p w:rsidR="001F07DE" w:rsidRDefault="005065F0" w:rsidP="00653585">
      <w:pPr>
        <w:pStyle w:val="Bullet"/>
      </w:pPr>
      <w:r>
        <w:t>Be aware that some people with ASD may:</w:t>
      </w:r>
    </w:p>
    <w:p w:rsidR="00267D5F" w:rsidRDefault="005065F0" w:rsidP="00653585">
      <w:pPr>
        <w:pStyle w:val="Dash"/>
      </w:pPr>
      <w:r>
        <w:t>operate according to a particular set of routines or rules. Being aware of these will help you to avoid inadvertently doing or saying something that triggers difficulties</w:t>
      </w:r>
      <w:r>
        <w:rPr>
          <w:rStyle w:val="EndnoteReference"/>
        </w:rPr>
        <w:endnoteReference w:id="16"/>
      </w:r>
    </w:p>
    <w:p w:rsidR="001F07DE" w:rsidRDefault="005065F0" w:rsidP="00653585">
      <w:pPr>
        <w:pStyle w:val="Dash"/>
      </w:pPr>
      <w:r>
        <w:t>have difficulty engaging in a face-to-face interview. Some people may prefer to sit side by side, to minimise eye contact</w:t>
      </w:r>
      <w:r>
        <w:rPr>
          <w:rStyle w:val="EndnoteReference"/>
        </w:rPr>
        <w:endnoteReference w:id="17"/>
      </w:r>
    </w:p>
    <w:p w:rsidR="00267D5F" w:rsidRDefault="005065F0" w:rsidP="00653585">
      <w:pPr>
        <w:pStyle w:val="Dash"/>
      </w:pPr>
      <w:r>
        <w:t>have difficulty in understanding and following verbal information. It might be helpful to send questions in advance or have a printed copy for the person to refer to</w:t>
      </w:r>
    </w:p>
    <w:p w:rsidR="00267D5F" w:rsidRDefault="005065F0" w:rsidP="00653585">
      <w:pPr>
        <w:pStyle w:val="Dash"/>
      </w:pPr>
      <w:r>
        <w:t>have difficulty organising and planning, and recognising what information is important</w:t>
      </w:r>
    </w:p>
    <w:p w:rsidR="001F07DE" w:rsidRDefault="005065F0" w:rsidP="00653585">
      <w:pPr>
        <w:pStyle w:val="Dash"/>
      </w:pPr>
      <w:r>
        <w:t>have difficulty thinking flexibly and problem solving. For example, the person may return to one or a few specific topics, or may not know how to resolve a particular problem</w:t>
      </w:r>
    </w:p>
    <w:p w:rsidR="001F07DE" w:rsidRDefault="005065F0" w:rsidP="00653585">
      <w:pPr>
        <w:pStyle w:val="Dash"/>
      </w:pPr>
      <w:r>
        <w:t>be anxious about making mistakes, which may mean they say nothing or too much. They may overanalyse information, or second guess it.</w:t>
      </w:r>
    </w:p>
    <w:p w:rsidR="001F07DE" w:rsidRDefault="005065F0" w:rsidP="00653585">
      <w:pPr>
        <w:pStyle w:val="Bullet"/>
      </w:pPr>
      <w:r>
        <w:t>Use simple, clear and concise words. Be mindful of using words that have multiple meanings, sarcasm, irony and figures of speech, as some people with ASD may take words quite literally.</w:t>
      </w:r>
      <w:r>
        <w:rPr>
          <w:rStyle w:val="EndnoteReference"/>
        </w:rPr>
        <w:endnoteReference w:id="18"/>
      </w:r>
      <w:r w:rsidRPr="000A5924">
        <w:rPr>
          <w:rStyle w:val="EndnoteReference"/>
        </w:rPr>
        <w:t>,</w:t>
      </w:r>
      <w:r>
        <w:t xml:space="preserve"> </w:t>
      </w:r>
      <w:r>
        <w:rPr>
          <w:rStyle w:val="EndnoteReference"/>
        </w:rPr>
        <w:endnoteReference w:id="19"/>
      </w:r>
    </w:p>
    <w:p w:rsidR="001F07DE" w:rsidRDefault="005065F0" w:rsidP="00653585">
      <w:pPr>
        <w:pStyle w:val="Bullet"/>
      </w:pPr>
      <w:r>
        <w:t>Allow the conversation to take place at a slightly slower pace. Allow the person time to respond to questions, and take time to listen and understand their response.</w:t>
      </w:r>
      <w:r>
        <w:rPr>
          <w:rStyle w:val="EndnoteReference"/>
        </w:rPr>
        <w:endnoteReference w:id="20"/>
      </w:r>
    </w:p>
    <w:p w:rsidR="001F07DE" w:rsidRDefault="005065F0" w:rsidP="00653585">
      <w:pPr>
        <w:pStyle w:val="Bullet"/>
      </w:pPr>
      <w:r>
        <w:t xml:space="preserve">Be prepared to communicate in ways other than verbally, for example through writing </w:t>
      </w:r>
      <w:r w:rsidRPr="00485BA7">
        <w:t xml:space="preserve">or </w:t>
      </w:r>
      <w:r>
        <w:t xml:space="preserve">using </w:t>
      </w:r>
      <w:r w:rsidRPr="00485BA7">
        <w:t>pictures</w:t>
      </w:r>
      <w:r>
        <w:t xml:space="preserve"> or </w:t>
      </w:r>
      <w:r w:rsidRPr="00485BA7">
        <w:t>visual aids</w:t>
      </w:r>
      <w:r>
        <w:t xml:space="preserve"> (eg, </w:t>
      </w:r>
      <w:r w:rsidRPr="00485BA7">
        <w:t>visual timetables, photo</w:t>
      </w:r>
      <w:r>
        <w:t>graph</w:t>
      </w:r>
      <w:r w:rsidRPr="00485BA7">
        <w:t>s/pictures, social stories</w:t>
      </w:r>
      <w:r>
        <w:t>,</w:t>
      </w:r>
      <w:r w:rsidRPr="00485BA7">
        <w:t xml:space="preserve"> objects and symbols</w:t>
      </w:r>
      <w:r>
        <w:t>)</w:t>
      </w:r>
      <w:r w:rsidRPr="00485BA7">
        <w:t>.</w:t>
      </w:r>
      <w:r>
        <w:rPr>
          <w:rStyle w:val="EndnoteReference"/>
        </w:rPr>
        <w:endnoteReference w:id="21"/>
      </w:r>
    </w:p>
    <w:p w:rsidR="001F07DE" w:rsidRDefault="005065F0" w:rsidP="00653585">
      <w:pPr>
        <w:pStyle w:val="Bullet"/>
      </w:pPr>
      <w:r w:rsidRPr="00F3090B">
        <w:lastRenderedPageBreak/>
        <w:t xml:space="preserve">Check </w:t>
      </w:r>
      <w:r>
        <w:t xml:space="preserve">that you have </w:t>
      </w:r>
      <w:r w:rsidRPr="00F3090B">
        <w:t>underst</w:t>
      </w:r>
      <w:r>
        <w:t>ood what the person has communicated. A</w:t>
      </w:r>
      <w:r w:rsidRPr="00F3090B">
        <w:t>sk questions to clarify your understanding</w:t>
      </w:r>
      <w:r>
        <w:t xml:space="preserve">, or get </w:t>
      </w:r>
      <w:r w:rsidRPr="00F3090B">
        <w:t>people</w:t>
      </w:r>
      <w:r>
        <w:t xml:space="preserve"> to repeat what they have said so that you are sure you understand. </w:t>
      </w:r>
      <w:r w:rsidRPr="00F3090B">
        <w:t xml:space="preserve">Do not pretend </w:t>
      </w:r>
      <w:r>
        <w:t>to</w:t>
      </w:r>
      <w:r w:rsidRPr="00F3090B">
        <w:t xml:space="preserve"> understand.</w:t>
      </w:r>
    </w:p>
    <w:p w:rsidR="001F07DE" w:rsidRDefault="005065F0" w:rsidP="00653585">
      <w:pPr>
        <w:pStyle w:val="Bullet"/>
      </w:pPr>
      <w:r>
        <w:t>Try to choose a venue that has minimal distractions. Avoid rooms</w:t>
      </w:r>
      <w:r w:rsidRPr="00793154">
        <w:t xml:space="preserve"> </w:t>
      </w:r>
      <w:r>
        <w:t>with</w:t>
      </w:r>
      <w:r w:rsidRPr="00793154">
        <w:t xml:space="preserve"> high background noise</w:t>
      </w:r>
      <w:r>
        <w:t>,</w:t>
      </w:r>
      <w:r w:rsidRPr="00793154">
        <w:t xml:space="preserve"> </w:t>
      </w:r>
      <w:r>
        <w:t xml:space="preserve">such as </w:t>
      </w:r>
      <w:r w:rsidRPr="00793154">
        <w:t>traffic</w:t>
      </w:r>
      <w:r>
        <w:t>, and rooms with harsh lighting/bright sunlight.</w:t>
      </w:r>
      <w:r w:rsidRPr="00950F5C">
        <w:t xml:space="preserve"> </w:t>
      </w:r>
      <w:r>
        <w:t>Keep distractions to a minimum.</w:t>
      </w:r>
      <w:r>
        <w:rPr>
          <w:rStyle w:val="EndnoteReference"/>
        </w:rPr>
        <w:endnoteReference w:id="22"/>
      </w:r>
      <w:r w:rsidRPr="000715B6">
        <w:rPr>
          <w:rStyle w:val="EndnoteReference"/>
        </w:rPr>
        <w:t xml:space="preserve">, </w:t>
      </w:r>
      <w:r>
        <w:rPr>
          <w:rStyle w:val="EndnoteReference"/>
        </w:rPr>
        <w:endnoteReference w:id="23"/>
      </w:r>
    </w:p>
    <w:p w:rsidR="00653585" w:rsidRDefault="00653585" w:rsidP="00653585">
      <w:bookmarkStart w:id="267" w:name="_Toc416691405"/>
    </w:p>
    <w:p w:rsidR="00267D5F" w:rsidRDefault="005065F0" w:rsidP="00653585">
      <w:r w:rsidRPr="009C41C5">
        <w:t>For more information</w:t>
      </w:r>
      <w:r>
        <w:t>, see</w:t>
      </w:r>
      <w:r w:rsidRPr="009C41C5">
        <w:t xml:space="preserve"> also:</w:t>
      </w:r>
    </w:p>
    <w:p w:rsidR="001F07DE" w:rsidRPr="00E30965" w:rsidRDefault="00352536" w:rsidP="00653585">
      <w:pPr>
        <w:pStyle w:val="Bullet"/>
      </w:pPr>
      <w:hyperlink w:anchor="_Using_written_information" w:history="1">
        <w:r w:rsidR="005065F0" w:rsidRPr="00E30965">
          <w:rPr>
            <w:rStyle w:val="Hyperlink"/>
            <w:color w:val="auto"/>
          </w:rPr>
          <w:t>Using written information and printed materials accessibly</w:t>
        </w:r>
      </w:hyperlink>
      <w:r w:rsidR="00F63D19" w:rsidRPr="00E30965">
        <w:rPr>
          <w:rStyle w:val="Hyperlink"/>
          <w:color w:val="auto"/>
        </w:rPr>
        <w:t xml:space="preserve"> (page 17)</w:t>
      </w:r>
    </w:p>
    <w:p w:rsidR="001F07DE" w:rsidRPr="00E30965" w:rsidRDefault="00352536" w:rsidP="00653585">
      <w:pPr>
        <w:pStyle w:val="Bullet"/>
      </w:pPr>
      <w:hyperlink w:anchor="_Accessible_presentations_and" w:history="1">
        <w:r w:rsidR="005065F0" w:rsidRPr="00E30965">
          <w:rPr>
            <w:rStyle w:val="Hyperlink"/>
            <w:color w:val="auto"/>
          </w:rPr>
          <w:t>Accessible presentations and other verbal communication</w:t>
        </w:r>
      </w:hyperlink>
      <w:r w:rsidR="00F63D19" w:rsidRPr="00E30965">
        <w:rPr>
          <w:rStyle w:val="Hyperlink"/>
          <w:color w:val="auto"/>
        </w:rPr>
        <w:t xml:space="preserve"> (page 19)</w:t>
      </w:r>
      <w:r w:rsidR="005065F0" w:rsidRPr="00E30965">
        <w:t>.</w:t>
      </w:r>
    </w:p>
    <w:p w:rsidR="00653585" w:rsidRDefault="00653585" w:rsidP="00653585"/>
    <w:p w:rsidR="003C1F1D" w:rsidRDefault="003C1F1D" w:rsidP="003C1F1D">
      <w:bookmarkStart w:id="268" w:name="_Appendix_14_–"/>
      <w:bookmarkStart w:id="269" w:name="_Toc404864980"/>
      <w:bookmarkStart w:id="270" w:name="_Toc416691390"/>
      <w:bookmarkStart w:id="271" w:name="_Toc442354565"/>
      <w:bookmarkEnd w:id="268"/>
      <w:r>
        <w:br w:type="page"/>
      </w:r>
    </w:p>
    <w:p w:rsidR="001F07DE" w:rsidRDefault="005065F0" w:rsidP="003C1F1D">
      <w:pPr>
        <w:pStyle w:val="Heading2"/>
        <w:spacing w:before="0"/>
      </w:pPr>
      <w:bookmarkStart w:id="272" w:name="_Toc444166682"/>
      <w:r w:rsidRPr="000869F7">
        <w:lastRenderedPageBreak/>
        <w:t>Legal rights and obligations</w:t>
      </w:r>
      <w:bookmarkEnd w:id="269"/>
      <w:bookmarkEnd w:id="270"/>
      <w:bookmarkEnd w:id="271"/>
      <w:bookmarkEnd w:id="272"/>
    </w:p>
    <w:p w:rsidR="001F07DE" w:rsidRDefault="005065F0" w:rsidP="00653585">
      <w:r w:rsidRPr="00417582">
        <w:t xml:space="preserve">Disability is one of the prohibited grounds of discrimination under the Human Rights Act 1993. The New Zealand Human Rights Commission has stated that </w:t>
      </w:r>
      <w:r w:rsidR="00267D5F">
        <w:t>‘</w:t>
      </w:r>
      <w:r w:rsidRPr="00417582">
        <w:t>[the] right to participate in political and public life [is] integral to a functioning democracy</w:t>
      </w:r>
      <w:r>
        <w:t xml:space="preserve"> </w:t>
      </w:r>
      <w:r w:rsidRPr="00417582">
        <w:t>… through involvement in political activity, law and policy reform</w:t>
      </w:r>
      <w:r w:rsidR="00267D5F">
        <w:t>’</w:t>
      </w:r>
      <w:r w:rsidRPr="00417582">
        <w:t>.</w:t>
      </w:r>
      <w:r w:rsidRPr="00417582">
        <w:rPr>
          <w:vertAlign w:val="superscript"/>
        </w:rPr>
        <w:endnoteReference w:id="24"/>
      </w:r>
      <w:r w:rsidRPr="00417582">
        <w:t xml:space="preserve"> The Commission has </w:t>
      </w:r>
      <w:r>
        <w:t>emphasised that</w:t>
      </w:r>
      <w:r w:rsidRPr="00417582">
        <w:t xml:space="preserve"> disabled people</w:t>
      </w:r>
      <w:r w:rsidR="00267D5F">
        <w:t>’</w:t>
      </w:r>
      <w:r w:rsidRPr="00417582">
        <w:t xml:space="preserve">s participation in political process </w:t>
      </w:r>
      <w:r>
        <w:t xml:space="preserve">is </w:t>
      </w:r>
      <w:r w:rsidRPr="00417582">
        <w:t>an integral part of the full realisation of their human rights.</w:t>
      </w:r>
      <w:r w:rsidRPr="00417582">
        <w:rPr>
          <w:vertAlign w:val="superscript"/>
        </w:rPr>
        <w:endnoteReference w:id="25"/>
      </w:r>
      <w:r w:rsidRPr="00417582">
        <w:t xml:space="preserve"> </w:t>
      </w:r>
      <w:r>
        <w:t xml:space="preserve">It has </w:t>
      </w:r>
      <w:r w:rsidRPr="00417582">
        <w:t xml:space="preserve">also noted the </w:t>
      </w:r>
      <w:r>
        <w:t xml:space="preserve">need to provide </w:t>
      </w:r>
      <w:r w:rsidR="00267D5F">
        <w:t>‘</w:t>
      </w:r>
      <w:r w:rsidRPr="00417582">
        <w:t>information intended for the general public to disabled people in accessible formats and technologies appropriate to different kinds of disabilities</w:t>
      </w:r>
      <w:r w:rsidR="00267D5F">
        <w:t>’</w:t>
      </w:r>
      <w:r w:rsidRPr="00417582">
        <w:t>.</w:t>
      </w:r>
      <w:r w:rsidRPr="00417582">
        <w:rPr>
          <w:rStyle w:val="EndnoteReference"/>
          <w:sz w:val="24"/>
          <w:szCs w:val="24"/>
        </w:rPr>
        <w:endnoteReference w:id="26"/>
      </w:r>
    </w:p>
    <w:p w:rsidR="00653585" w:rsidRDefault="00653585" w:rsidP="00653585"/>
    <w:p w:rsidR="001F07DE" w:rsidRDefault="005065F0" w:rsidP="00653585">
      <w:pPr>
        <w:rPr>
          <w:rFonts w:cs="Arial"/>
          <w:lang w:eastAsia="en-NZ"/>
        </w:rPr>
      </w:pPr>
      <w:r w:rsidRPr="00417582">
        <w:t xml:space="preserve">New Zealand was one of the first signatories </w:t>
      </w:r>
      <w:r>
        <w:t>to</w:t>
      </w:r>
      <w:r w:rsidRPr="00417582">
        <w:t xml:space="preserve"> the United Nations Convention on the Rights of </w:t>
      </w:r>
      <w:r>
        <w:t xml:space="preserve">Persons </w:t>
      </w:r>
      <w:r w:rsidRPr="00417582">
        <w:t xml:space="preserve">with Disabilities 2008. The Convention </w:t>
      </w:r>
      <w:r w:rsidRPr="00417582">
        <w:rPr>
          <w:rFonts w:cs="Arial"/>
          <w:lang w:eastAsia="en-NZ"/>
        </w:rPr>
        <w:t xml:space="preserve">aims to </w:t>
      </w:r>
      <w:r w:rsidR="00267D5F">
        <w:rPr>
          <w:rFonts w:cs="Arial"/>
          <w:lang w:eastAsia="en-NZ"/>
        </w:rPr>
        <w:t>‘</w:t>
      </w:r>
      <w:r w:rsidRPr="00417582">
        <w:rPr>
          <w:rFonts w:cs="Arial"/>
          <w:lang w:eastAsia="en-NZ"/>
        </w:rPr>
        <w:t>promote, protect and ensure the full and equal enjoyment of all human rights and fundamental freedoms by all persons with disabilities, and to promote respect for their inherent dignity</w:t>
      </w:r>
      <w:r w:rsidR="00267D5F">
        <w:rPr>
          <w:rFonts w:cs="Arial"/>
          <w:lang w:eastAsia="en-NZ"/>
        </w:rPr>
        <w:t>’</w:t>
      </w:r>
      <w:r w:rsidRPr="00417582">
        <w:rPr>
          <w:rFonts w:cs="Arial"/>
          <w:lang w:eastAsia="en-NZ"/>
        </w:rPr>
        <w:t>.</w:t>
      </w:r>
    </w:p>
    <w:p w:rsidR="00653585" w:rsidRDefault="00653585" w:rsidP="00653585"/>
    <w:p w:rsidR="001F07DE" w:rsidRDefault="005065F0" w:rsidP="00653585">
      <w:r w:rsidRPr="00417582">
        <w:rPr>
          <w:lang w:eastAsia="en-NZ"/>
        </w:rPr>
        <w:t>The Convention does not set out any new human rights</w:t>
      </w:r>
      <w:r>
        <w:rPr>
          <w:lang w:eastAsia="en-NZ"/>
        </w:rPr>
        <w:t>; it</w:t>
      </w:r>
      <w:r w:rsidRPr="00417582">
        <w:rPr>
          <w:lang w:eastAsia="en-NZ"/>
        </w:rPr>
        <w:t xml:space="preserve"> clarifies the </w:t>
      </w:r>
      <w:r>
        <w:rPr>
          <w:lang w:eastAsia="en-NZ"/>
        </w:rPr>
        <w:t>g</w:t>
      </w:r>
      <w:r w:rsidRPr="00417582">
        <w:rPr>
          <w:lang w:eastAsia="en-NZ"/>
        </w:rPr>
        <w:t>overnment</w:t>
      </w:r>
      <w:r w:rsidR="00267D5F">
        <w:rPr>
          <w:lang w:eastAsia="en-NZ"/>
        </w:rPr>
        <w:t>’</w:t>
      </w:r>
      <w:r w:rsidRPr="00417582">
        <w:rPr>
          <w:lang w:eastAsia="en-NZ"/>
        </w:rPr>
        <w:t xml:space="preserve">s role to ensure that </w:t>
      </w:r>
      <w:r>
        <w:rPr>
          <w:lang w:eastAsia="en-NZ"/>
        </w:rPr>
        <w:t>people with disabilities</w:t>
      </w:r>
      <w:r w:rsidRPr="00417582">
        <w:rPr>
          <w:lang w:eastAsia="en-NZ"/>
        </w:rPr>
        <w:t xml:space="preserve"> enjoy human rights on an equal basis with others. The Convention</w:t>
      </w:r>
      <w:r w:rsidR="00267D5F">
        <w:rPr>
          <w:lang w:eastAsia="en-NZ"/>
        </w:rPr>
        <w:t>’</w:t>
      </w:r>
      <w:r>
        <w:rPr>
          <w:lang w:eastAsia="en-NZ"/>
        </w:rPr>
        <w:t>s</w:t>
      </w:r>
      <w:r w:rsidRPr="00417582">
        <w:rPr>
          <w:lang w:eastAsia="en-NZ"/>
        </w:rPr>
        <w:t xml:space="preserve"> 50 articles clarify the rights of </w:t>
      </w:r>
      <w:r>
        <w:rPr>
          <w:lang w:eastAsia="en-NZ"/>
        </w:rPr>
        <w:t>people with disabilities</w:t>
      </w:r>
      <w:r w:rsidRPr="00417582">
        <w:rPr>
          <w:lang w:eastAsia="en-NZ"/>
        </w:rPr>
        <w:t xml:space="preserve"> covering all aspects of economic, </w:t>
      </w:r>
      <w:r w:rsidRPr="00417582">
        <w:t>social</w:t>
      </w:r>
      <w:r w:rsidRPr="00417582">
        <w:rPr>
          <w:lang w:eastAsia="en-NZ"/>
        </w:rPr>
        <w:t>, political, legal and cultural life</w:t>
      </w:r>
      <w:r>
        <w:rPr>
          <w:lang w:eastAsia="en-NZ"/>
        </w:rPr>
        <w:t>.</w:t>
      </w:r>
      <w:r w:rsidRPr="007A1785">
        <w:rPr>
          <w:rStyle w:val="EndnoteReference"/>
          <w:rFonts w:cs="Arial"/>
          <w:sz w:val="24"/>
          <w:szCs w:val="24"/>
          <w:lang w:eastAsia="en-NZ"/>
        </w:rPr>
        <w:endnoteReference w:id="27"/>
      </w:r>
      <w:r w:rsidRPr="00417582">
        <w:rPr>
          <w:lang w:eastAsia="en-NZ"/>
        </w:rPr>
        <w:t xml:space="preserve"> </w:t>
      </w:r>
      <w:r w:rsidRPr="00417582">
        <w:t>One of the core te</w:t>
      </w:r>
      <w:r>
        <w:t xml:space="preserve">nets of the Convention is that people with disabilities </w:t>
      </w:r>
      <w:r w:rsidR="00267D5F">
        <w:t>‘</w:t>
      </w:r>
      <w:r w:rsidRPr="00417582">
        <w:t>should have the opportunity to be actively involved in decision-making processes about policies and programmes, including those directly concerning them</w:t>
      </w:r>
      <w:r w:rsidR="00267D5F">
        <w:t>’</w:t>
      </w:r>
      <w:r w:rsidRPr="00417582">
        <w:t>.</w:t>
      </w:r>
      <w:r w:rsidRPr="00417582">
        <w:rPr>
          <w:vertAlign w:val="superscript"/>
        </w:rPr>
        <w:endnoteReference w:id="28"/>
      </w:r>
    </w:p>
    <w:p w:rsidR="00653585" w:rsidRDefault="00653585" w:rsidP="00653585"/>
    <w:p w:rsidR="001F07DE" w:rsidRDefault="005065F0" w:rsidP="00653585">
      <w:r w:rsidRPr="00417582">
        <w:t xml:space="preserve">The Convention addresses the protection and promotion of the human rights of </w:t>
      </w:r>
      <w:r>
        <w:t>people with disabilities</w:t>
      </w:r>
      <w:r w:rsidRPr="00417582">
        <w:t xml:space="preserve"> in all policies and programmes (Article 4.1c). It specifies the need for government agencies to closely consult with and actively involve </w:t>
      </w:r>
      <w:r>
        <w:t>people</w:t>
      </w:r>
      <w:r w:rsidRPr="00417582">
        <w:t xml:space="preserve">, including children, </w:t>
      </w:r>
      <w:r>
        <w:t>with disabilities</w:t>
      </w:r>
      <w:r w:rsidRPr="00417582">
        <w:t xml:space="preserve"> in the development and implementation of legislation and policies, through their representative organisations (Article 4.3).</w:t>
      </w:r>
    </w:p>
    <w:p w:rsidR="00653585" w:rsidRDefault="00653585" w:rsidP="00653585"/>
    <w:p w:rsidR="00267D5F" w:rsidRDefault="005065F0" w:rsidP="005065F0">
      <w:r w:rsidRPr="00417582">
        <w:t xml:space="preserve">The Treaty of Waitangi (Te Tiriti o Waitangi) is both the founding document of Aotearoa New Zealand and </w:t>
      </w:r>
      <w:r>
        <w:t xml:space="preserve">includes the concept of </w:t>
      </w:r>
      <w:r w:rsidRPr="00417582">
        <w:t xml:space="preserve">partnership. The principles of the Treaty have been translated as </w:t>
      </w:r>
      <w:r w:rsidR="00267D5F">
        <w:t>‘</w:t>
      </w:r>
      <w:r w:rsidRPr="00417582">
        <w:t>active protection, the […] right to self-regulation, the right of redress for past breaches, and the duty to consult</w:t>
      </w:r>
      <w:r w:rsidR="00267D5F">
        <w:t>’</w:t>
      </w:r>
      <w:r w:rsidRPr="00417582">
        <w:t xml:space="preserve">. The </w:t>
      </w:r>
      <w:r w:rsidRPr="00BC1DED">
        <w:t>duty to consult and the right to self-regulation underpin this guide.</w:t>
      </w:r>
    </w:p>
    <w:p w:rsidR="001F07DE" w:rsidRDefault="001F07DE" w:rsidP="00653585"/>
    <w:p w:rsidR="003C1F1D" w:rsidRDefault="003C1F1D" w:rsidP="003C1F1D">
      <w:bookmarkStart w:id="273" w:name="_Appendix_17_–"/>
      <w:bookmarkStart w:id="274" w:name="_Making_a_complaint"/>
      <w:bookmarkEnd w:id="273"/>
      <w:bookmarkEnd w:id="274"/>
      <w:r>
        <w:br w:type="page"/>
      </w:r>
    </w:p>
    <w:p w:rsidR="001F07DE" w:rsidRPr="001F07DE" w:rsidRDefault="005065F0" w:rsidP="003C1F1D">
      <w:pPr>
        <w:pStyle w:val="Heading2"/>
        <w:spacing w:before="0"/>
      </w:pPr>
      <w:bookmarkStart w:id="275" w:name="_Toc444166683"/>
      <w:r w:rsidRPr="001F07DE">
        <w:lastRenderedPageBreak/>
        <w:t>Making a complaint or raising concerns</w:t>
      </w:r>
      <w:bookmarkEnd w:id="275"/>
    </w:p>
    <w:p w:rsidR="001F07DE" w:rsidRPr="00E30965" w:rsidRDefault="005065F0" w:rsidP="003C1F1D">
      <w:r>
        <w:t xml:space="preserve">This section contains information on how to make a complaint or raise concerns about </w:t>
      </w:r>
      <w:r w:rsidRPr="00C152F3">
        <w:t xml:space="preserve">potential violence, abuse, neglect and exploitation. </w:t>
      </w:r>
      <w:r>
        <w:t xml:space="preserve">For further information see the section on </w:t>
      </w:r>
      <w:r w:rsidR="00267D5F">
        <w:t>‘</w:t>
      </w:r>
      <w:hyperlink w:anchor="_Ensuring_safety_in" w:history="1">
        <w:r w:rsidRPr="00E30965">
          <w:rPr>
            <w:rStyle w:val="Hyperlink"/>
            <w:color w:val="auto"/>
          </w:rPr>
          <w:t>Ensuring safety in the engagement process</w:t>
        </w:r>
      </w:hyperlink>
      <w:r w:rsidR="00FB43CA" w:rsidRPr="00E30965">
        <w:rPr>
          <w:rStyle w:val="Hyperlink"/>
          <w:color w:val="auto"/>
        </w:rPr>
        <w:t>’</w:t>
      </w:r>
      <w:r w:rsidR="00E6671D" w:rsidRPr="00E30965">
        <w:t xml:space="preserve"> (page 9)</w:t>
      </w:r>
      <w:r w:rsidRPr="00E30965">
        <w:t xml:space="preserve"> in this guide.</w:t>
      </w:r>
    </w:p>
    <w:p w:rsidR="00FB43CA" w:rsidRDefault="00FB43CA" w:rsidP="00FB43CA"/>
    <w:p w:rsidR="001F07DE" w:rsidRPr="00FB43CA" w:rsidRDefault="005065F0" w:rsidP="00FB43CA">
      <w:r>
        <w:t>If you s</w:t>
      </w:r>
      <w:r w:rsidRPr="004646CC">
        <w:t xml:space="preserve">uspect a </w:t>
      </w:r>
      <w:r>
        <w:t xml:space="preserve">person </w:t>
      </w:r>
      <w:r w:rsidRPr="004646CC">
        <w:t>is being abuse</w:t>
      </w:r>
      <w:r>
        <w:t>d</w:t>
      </w:r>
      <w:r w:rsidRPr="004646CC">
        <w:t>,</w:t>
      </w:r>
      <w:r>
        <w:t xml:space="preserve"> it is respectful to first </w:t>
      </w:r>
      <w:r w:rsidRPr="004646CC">
        <w:t xml:space="preserve">raise </w:t>
      </w:r>
      <w:r>
        <w:t xml:space="preserve">the </w:t>
      </w:r>
      <w:r w:rsidRPr="00C034E1">
        <w:t xml:space="preserve">concerns </w:t>
      </w:r>
      <w:r>
        <w:t>with the person first and involve them in the decision-making process.</w:t>
      </w:r>
    </w:p>
    <w:p w:rsidR="00FB43CA" w:rsidRDefault="00FB43CA" w:rsidP="00FB43CA"/>
    <w:p w:rsidR="00267D5F" w:rsidRDefault="005065F0" w:rsidP="00FB43CA">
      <w:r w:rsidRPr="004646CC">
        <w:t xml:space="preserve">If </w:t>
      </w:r>
      <w:r>
        <w:t xml:space="preserve">your </w:t>
      </w:r>
      <w:r w:rsidRPr="004646CC">
        <w:t xml:space="preserve">concerns </w:t>
      </w:r>
      <w:r>
        <w:t xml:space="preserve">relate to disability support services funded by the Ministry of Health, </w:t>
      </w:r>
      <w:r w:rsidRPr="004646CC">
        <w:t>contact the manager of the service. The service will have a complaints process which they are required to make known.</w:t>
      </w:r>
    </w:p>
    <w:p w:rsidR="00FB43CA" w:rsidRDefault="00FB43CA" w:rsidP="00FB43CA"/>
    <w:p w:rsidR="001F07DE" w:rsidRDefault="005065F0" w:rsidP="00FB43CA">
      <w:r>
        <w:t>Alternatively, you can contact one of the following organisations if:</w:t>
      </w:r>
    </w:p>
    <w:p w:rsidR="001F07DE" w:rsidRDefault="005065F0" w:rsidP="00FB43CA">
      <w:pPr>
        <w:pStyle w:val="Bullet"/>
      </w:pPr>
      <w:r>
        <w:t>you or the person feel</w:t>
      </w:r>
      <w:r w:rsidRPr="00C152F3">
        <w:t xml:space="preserve"> unable to make a complaint to the organisation that provides </w:t>
      </w:r>
      <w:r>
        <w:t xml:space="preserve">the </w:t>
      </w:r>
      <w:r w:rsidRPr="00C152F3">
        <w:t>services</w:t>
      </w:r>
    </w:p>
    <w:p w:rsidR="00267D5F" w:rsidRDefault="005065F0" w:rsidP="00FB43CA">
      <w:pPr>
        <w:pStyle w:val="Bullet"/>
      </w:pPr>
      <w:r>
        <w:t>the complaint is not about a service provider</w:t>
      </w:r>
    </w:p>
    <w:p w:rsidR="001F07DE" w:rsidRDefault="005065F0" w:rsidP="00FB43CA">
      <w:pPr>
        <w:pStyle w:val="Bullet"/>
      </w:pPr>
      <w:r>
        <w:t>y</w:t>
      </w:r>
      <w:r w:rsidRPr="00580B0C">
        <w:t xml:space="preserve">ou </w:t>
      </w:r>
      <w:r w:rsidRPr="00C152F3">
        <w:t>want to take your com</w:t>
      </w:r>
      <w:r>
        <w:t>plaint further.</w:t>
      </w:r>
    </w:p>
    <w:p w:rsidR="00FB43CA" w:rsidRDefault="00FB43CA" w:rsidP="00FB43CA"/>
    <w:p w:rsidR="001F07DE" w:rsidRDefault="005065F0" w:rsidP="00FB43CA">
      <w:r w:rsidRPr="00457B0F">
        <w:rPr>
          <w:b/>
        </w:rPr>
        <w:t xml:space="preserve">Disability Support Services </w:t>
      </w:r>
      <w:r>
        <w:rPr>
          <w:b/>
        </w:rPr>
        <w:t xml:space="preserve">within the </w:t>
      </w:r>
      <w:r w:rsidRPr="00457B0F">
        <w:rPr>
          <w:b/>
        </w:rPr>
        <w:t>Ministry of Health</w:t>
      </w:r>
      <w:r>
        <w:t xml:space="preserve">: </w:t>
      </w:r>
      <w:r w:rsidRPr="00457B0F">
        <w:t>responsible for funding support</w:t>
      </w:r>
      <w:r>
        <w:t>s</w:t>
      </w:r>
      <w:r w:rsidRPr="00457B0F">
        <w:t xml:space="preserve"> and services for people with disabilities.</w:t>
      </w:r>
      <w:r>
        <w:t xml:space="preserve"> You have the right to make a complaint about the disability support services you, your </w:t>
      </w:r>
      <w:r w:rsidRPr="008450C3">
        <w:rPr>
          <w:szCs w:val="25"/>
          <w:lang w:val="en"/>
        </w:rPr>
        <w:t>wh</w:t>
      </w:r>
      <w:r>
        <w:rPr>
          <w:szCs w:val="25"/>
          <w:lang w:val="en"/>
        </w:rPr>
        <w:t>ā</w:t>
      </w:r>
      <w:r w:rsidRPr="008450C3">
        <w:rPr>
          <w:szCs w:val="25"/>
          <w:lang w:val="en"/>
        </w:rPr>
        <w:t>nau</w:t>
      </w:r>
      <w:r>
        <w:rPr>
          <w:szCs w:val="25"/>
          <w:lang w:val="en"/>
        </w:rPr>
        <w:t>, people you are working with, or others are</w:t>
      </w:r>
      <w:r>
        <w:t xml:space="preserve"> receiving.</w:t>
      </w:r>
    </w:p>
    <w:p w:rsidR="00FB43CA" w:rsidRDefault="00FB43CA" w:rsidP="00FB43CA"/>
    <w:p w:rsidR="001F07DE" w:rsidRDefault="005065F0" w:rsidP="00FB43CA">
      <w:pPr>
        <w:rPr>
          <w:szCs w:val="25"/>
        </w:rPr>
      </w:pPr>
      <w:r>
        <w:rPr>
          <w:b/>
        </w:rPr>
        <w:t xml:space="preserve">The </w:t>
      </w:r>
      <w:r w:rsidRPr="00000A80">
        <w:rPr>
          <w:b/>
        </w:rPr>
        <w:t xml:space="preserve">Health and Disability </w:t>
      </w:r>
      <w:r>
        <w:rPr>
          <w:b/>
        </w:rPr>
        <w:t>C</w:t>
      </w:r>
      <w:r w:rsidRPr="00000A80">
        <w:rPr>
          <w:b/>
        </w:rPr>
        <w:t>ommissioner</w:t>
      </w:r>
      <w:r>
        <w:t>:</w:t>
      </w:r>
      <w:r w:rsidRPr="00000A80">
        <w:t xml:space="preserve"> responsible for ensuring the rights of people receiving health and disability services are upheld.</w:t>
      </w:r>
      <w:r w:rsidRPr="00000A80">
        <w:rPr>
          <w:szCs w:val="25"/>
        </w:rPr>
        <w:t xml:space="preserve"> This includes making sure complaints about health or disability service providers are taken care of fairly and efficiently.</w:t>
      </w:r>
    </w:p>
    <w:p w:rsidR="00FB43CA" w:rsidRDefault="00FB43CA" w:rsidP="00FB43CA"/>
    <w:p w:rsidR="001F07DE" w:rsidRDefault="005065F0" w:rsidP="00FB43CA">
      <w:r w:rsidRPr="00000A80">
        <w:t>If you need support and information to raise your concerns or make a complaint</w:t>
      </w:r>
      <w:r>
        <w:t>,</w:t>
      </w:r>
      <w:r w:rsidRPr="00000A80">
        <w:t xml:space="preserve"> you can contact the Health and Disability Advocacy Service.</w:t>
      </w:r>
    </w:p>
    <w:p w:rsidR="00FB43CA" w:rsidRDefault="00FB43CA" w:rsidP="00FB43CA"/>
    <w:p w:rsidR="00267D5F" w:rsidRDefault="005065F0" w:rsidP="00FB43CA">
      <w:r>
        <w:rPr>
          <w:b/>
        </w:rPr>
        <w:t xml:space="preserve">The </w:t>
      </w:r>
      <w:r w:rsidRPr="001309D0">
        <w:rPr>
          <w:b/>
        </w:rPr>
        <w:t>Human Rights Commission</w:t>
      </w:r>
      <w:r w:rsidRPr="00B8406D">
        <w:t>:</w:t>
      </w:r>
      <w:r w:rsidRPr="001309D0">
        <w:rPr>
          <w:b/>
        </w:rPr>
        <w:t xml:space="preserve"> </w:t>
      </w:r>
      <w:r w:rsidRPr="00FD4650">
        <w:t>promote</w:t>
      </w:r>
      <w:r>
        <w:t>s</w:t>
      </w:r>
      <w:r w:rsidRPr="00FD4650">
        <w:t xml:space="preserve"> and protect</w:t>
      </w:r>
      <w:r>
        <w:t>s</w:t>
      </w:r>
      <w:r w:rsidRPr="00FD4650">
        <w:t xml:space="preserve"> the human rights of all people in Aotearoa New Zealand.</w:t>
      </w:r>
      <w:r>
        <w:t xml:space="preserve"> </w:t>
      </w:r>
      <w:r w:rsidRPr="004646CC">
        <w:t>The</w:t>
      </w:r>
      <w:r>
        <w:t xml:space="preserve"> Commission c</w:t>
      </w:r>
      <w:r w:rsidRPr="004646CC">
        <w:t>an help if you</w:t>
      </w:r>
      <w:r>
        <w:t xml:space="preserve"> ar</w:t>
      </w:r>
      <w:r w:rsidRPr="004646CC">
        <w:t>e not sure of your rights or want to make a</w:t>
      </w:r>
      <w:r>
        <w:t xml:space="preserve"> complaint about discrimination.</w:t>
      </w:r>
    </w:p>
    <w:p w:rsidR="00FB43CA" w:rsidRDefault="00FB43CA" w:rsidP="00FB43CA"/>
    <w:p w:rsidR="00267D5F" w:rsidRDefault="005065F0" w:rsidP="00FB43CA">
      <w:r>
        <w:t>The Commission</w:t>
      </w:r>
      <w:r w:rsidR="00267D5F">
        <w:t>’</w:t>
      </w:r>
      <w:r>
        <w:t xml:space="preserve">s website publishes a plain language resource about making complaints: </w:t>
      </w:r>
      <w:r w:rsidR="00E6671D" w:rsidRPr="00E6671D">
        <w:rPr>
          <w:i/>
          <w:iCs/>
          <w:lang w:val="en"/>
        </w:rPr>
        <w:t>Your human rights and making complaints: A guide for disabled people and their families</w:t>
      </w:r>
      <w:r w:rsidRPr="00FB43CA">
        <w:t>.</w:t>
      </w:r>
    </w:p>
    <w:p w:rsidR="00E6671D" w:rsidRPr="00263088" w:rsidRDefault="00352536" w:rsidP="00FB43CA">
      <w:hyperlink r:id="rId43" w:history="1">
        <w:r w:rsidR="00E6671D" w:rsidRPr="00263088">
          <w:rPr>
            <w:rStyle w:val="Hyperlink"/>
            <w:color w:val="auto"/>
          </w:rPr>
          <w:t>www.hrc.co.nz/enquiries-and-complaints/what-you-can-complain-about/disability</w:t>
        </w:r>
      </w:hyperlink>
      <w:r w:rsidR="00E6671D" w:rsidRPr="00263088">
        <w:t xml:space="preserve"> </w:t>
      </w:r>
    </w:p>
    <w:p w:rsidR="00FB43CA" w:rsidRPr="00FB43CA" w:rsidRDefault="00FB43CA" w:rsidP="00FB43CA"/>
    <w:p w:rsidR="001F07DE" w:rsidRDefault="005065F0" w:rsidP="00FB43CA">
      <w:r w:rsidRPr="00EE72F3">
        <w:rPr>
          <w:b/>
        </w:rPr>
        <w:t xml:space="preserve">The </w:t>
      </w:r>
      <w:r>
        <w:rPr>
          <w:b/>
        </w:rPr>
        <w:t>P</w:t>
      </w:r>
      <w:r w:rsidRPr="00EE72F3">
        <w:rPr>
          <w:b/>
        </w:rPr>
        <w:t>olice</w:t>
      </w:r>
      <w:r>
        <w:t>:</w:t>
      </w:r>
      <w:r w:rsidRPr="00EE72F3">
        <w:t xml:space="preserve"> responsible for protecting public safety and maintaining law and order. </w:t>
      </w:r>
      <w:r>
        <w:t>If you feel that your complaint involves a criminal act, you should contact the police.</w:t>
      </w:r>
    </w:p>
    <w:p w:rsidR="00FB43CA" w:rsidRDefault="00FB43CA" w:rsidP="00FB43CA"/>
    <w:p w:rsidR="001F07DE" w:rsidRDefault="005065F0" w:rsidP="00FB43CA">
      <w:pPr>
        <w:rPr>
          <w:lang w:val="en"/>
        </w:rPr>
      </w:pPr>
      <w:r w:rsidRPr="003465FF">
        <w:rPr>
          <w:b/>
        </w:rPr>
        <w:t>Child, Youth and Family</w:t>
      </w:r>
      <w:r>
        <w:rPr>
          <w:lang w:val="en"/>
        </w:rPr>
        <w:t>:</w:t>
      </w:r>
      <w:r w:rsidR="001F07DE">
        <w:rPr>
          <w:lang w:val="en"/>
        </w:rPr>
        <w:t xml:space="preserve"> </w:t>
      </w:r>
      <w:r w:rsidRPr="003465FF">
        <w:rPr>
          <w:lang w:val="en"/>
        </w:rPr>
        <w:t xml:space="preserve">Ministry of Social Development. </w:t>
      </w:r>
      <w:r>
        <w:rPr>
          <w:lang w:val="en"/>
        </w:rPr>
        <w:t xml:space="preserve">Contact Child, Youth and Family if you have concerns about the safety of </w:t>
      </w:r>
      <w:r w:rsidRPr="003465FF">
        <w:rPr>
          <w:lang w:val="en"/>
        </w:rPr>
        <w:t xml:space="preserve">child or young person </w:t>
      </w:r>
      <w:r>
        <w:rPr>
          <w:lang w:val="en"/>
        </w:rPr>
        <w:t>a</w:t>
      </w:r>
      <w:r w:rsidRPr="003465FF">
        <w:rPr>
          <w:lang w:val="en"/>
        </w:rPr>
        <w:t xml:space="preserve">nd </w:t>
      </w:r>
      <w:r>
        <w:rPr>
          <w:lang w:val="en"/>
        </w:rPr>
        <w:t xml:space="preserve">need </w:t>
      </w:r>
      <w:r w:rsidRPr="003465FF">
        <w:rPr>
          <w:lang w:val="en"/>
        </w:rPr>
        <w:t>some advice</w:t>
      </w:r>
      <w:r>
        <w:rPr>
          <w:lang w:val="en"/>
        </w:rPr>
        <w:t>.</w:t>
      </w:r>
    </w:p>
    <w:p w:rsidR="00FB43CA" w:rsidRDefault="00FB43CA" w:rsidP="00FB43CA"/>
    <w:p w:rsidR="00267D5F" w:rsidRDefault="005065F0" w:rsidP="00FB43CA">
      <w:r w:rsidRPr="00061BB0">
        <w:rPr>
          <w:b/>
        </w:rPr>
        <w:t xml:space="preserve">The </w:t>
      </w:r>
      <w:r>
        <w:rPr>
          <w:b/>
        </w:rPr>
        <w:t>O</w:t>
      </w:r>
      <w:r w:rsidRPr="00061BB0">
        <w:rPr>
          <w:b/>
        </w:rPr>
        <w:t>ffice of the Ombudsman</w:t>
      </w:r>
      <w:r>
        <w:t>:</w:t>
      </w:r>
      <w:r w:rsidRPr="00FA69C9">
        <w:t xml:space="preserve"> an independent resource to help the community deal with government agencies</w:t>
      </w:r>
      <w:r>
        <w:t>, with</w:t>
      </w:r>
      <w:r w:rsidRPr="00FA69C9">
        <w:t xml:space="preserve"> a focus on fairness and impartiality</w:t>
      </w:r>
      <w:r>
        <w:t xml:space="preserve">. It </w:t>
      </w:r>
      <w:r w:rsidRPr="00FA69C9">
        <w:t>will undertake investigations where necessary.</w:t>
      </w:r>
    </w:p>
    <w:p w:rsidR="00FB43CA" w:rsidRDefault="00FB43CA" w:rsidP="00FB43CA"/>
    <w:p w:rsidR="001F07DE" w:rsidRPr="00FB43CA" w:rsidRDefault="005065F0" w:rsidP="00FB43CA">
      <w:r w:rsidRPr="00E30965">
        <w:t xml:space="preserve">See </w:t>
      </w:r>
      <w:r w:rsidR="00267D5F" w:rsidRPr="00E30965">
        <w:t>‘</w:t>
      </w:r>
      <w:hyperlink w:anchor="_Government_agencies_and" w:history="1">
        <w:r w:rsidRPr="00E30965">
          <w:rPr>
            <w:rStyle w:val="Hyperlink"/>
            <w:color w:val="auto"/>
          </w:rPr>
          <w:t>Government agencies and resources</w:t>
        </w:r>
      </w:hyperlink>
      <w:r w:rsidR="00FB43CA" w:rsidRPr="00E30965">
        <w:t>’</w:t>
      </w:r>
      <w:r w:rsidRPr="00E30965">
        <w:t xml:space="preserve"> </w:t>
      </w:r>
      <w:r w:rsidR="00D0599F" w:rsidRPr="00E30965">
        <w:t xml:space="preserve">(page 37) </w:t>
      </w:r>
      <w:r w:rsidRPr="00E30965">
        <w:t xml:space="preserve">for contact details for all of these agencies </w:t>
      </w:r>
      <w:r>
        <w:t>and organisations.</w:t>
      </w:r>
    </w:p>
    <w:p w:rsidR="001F07DE" w:rsidRDefault="001F07DE" w:rsidP="00FB43CA"/>
    <w:p w:rsidR="001F07DE" w:rsidRDefault="005065F0" w:rsidP="00C35EC9">
      <w:pPr>
        <w:pStyle w:val="Heading1"/>
        <w:spacing w:after="240"/>
      </w:pPr>
      <w:bookmarkStart w:id="276" w:name="_Disabled_people’s_organisations"/>
      <w:bookmarkStart w:id="277" w:name="_Toc442354566"/>
      <w:bookmarkStart w:id="278" w:name="_Toc444166684"/>
      <w:bookmarkEnd w:id="276"/>
      <w:r w:rsidRPr="00845D51">
        <w:lastRenderedPageBreak/>
        <w:t>Disabled people</w:t>
      </w:r>
      <w:r w:rsidR="00267D5F">
        <w:t>’</w:t>
      </w:r>
      <w:r w:rsidRPr="00845D51">
        <w:t>s organisations and resources</w:t>
      </w:r>
      <w:bookmarkEnd w:id="277"/>
      <w:bookmarkEnd w:id="278"/>
    </w:p>
    <w:bookmarkEnd w:id="250"/>
    <w:bookmarkEnd w:id="267"/>
    <w:p w:rsidR="00FB43CA" w:rsidRDefault="005065F0" w:rsidP="00C35EC9">
      <w:pPr>
        <w:spacing w:after="120"/>
      </w:pPr>
      <w:r w:rsidRPr="00B85413">
        <w:t xml:space="preserve">Disabled </w:t>
      </w:r>
      <w:r>
        <w:t>p</w:t>
      </w:r>
      <w:r w:rsidRPr="00B85413">
        <w:t>eople</w:t>
      </w:r>
      <w:r w:rsidR="00267D5F">
        <w:t>’</w:t>
      </w:r>
      <w:r w:rsidRPr="00B85413">
        <w:t xml:space="preserve">s </w:t>
      </w:r>
      <w:r>
        <w:t>o</w:t>
      </w:r>
      <w:r w:rsidRPr="00B85413">
        <w:t xml:space="preserve">rganisations are organisations run by and for </w:t>
      </w:r>
      <w:r>
        <w:t>people with disabilities</w:t>
      </w:r>
      <w:r w:rsidRPr="00B85413">
        <w:t xml:space="preserve">. </w:t>
      </w:r>
      <w:r>
        <w:t>T</w:t>
      </w:r>
      <w:r w:rsidRPr="00B85413">
        <w:t xml:space="preserve">he table below </w:t>
      </w:r>
      <w:r w:rsidRPr="00810495">
        <w:t>lists</w:t>
      </w:r>
      <w:r w:rsidRPr="00B85413">
        <w:t xml:space="preserve"> New Zealand </w:t>
      </w:r>
      <w:r>
        <w:t>d</w:t>
      </w:r>
      <w:r w:rsidRPr="00B85413">
        <w:t xml:space="preserve">isabled </w:t>
      </w:r>
      <w:r w:rsidRPr="00E106DD">
        <w:t>people</w:t>
      </w:r>
      <w:r w:rsidR="00267D5F">
        <w:t>’</w:t>
      </w:r>
      <w:r w:rsidRPr="00E106DD">
        <w:t>s</w:t>
      </w:r>
      <w:r w:rsidRPr="00B85413">
        <w:t xml:space="preserve"> </w:t>
      </w:r>
      <w:r>
        <w:t>o</w:t>
      </w:r>
      <w:r w:rsidRPr="00B85413">
        <w:t xml:space="preserve">rganisations </w:t>
      </w:r>
      <w:r>
        <w:t xml:space="preserve">and some of the </w:t>
      </w:r>
      <w:r w:rsidRPr="00B85413">
        <w:t>resources</w:t>
      </w:r>
      <w:r w:rsidRPr="00B85413" w:rsidDel="001A0B90">
        <w:t xml:space="preserve"> </w:t>
      </w:r>
      <w:r>
        <w:t>they produce</w:t>
      </w:r>
      <w:r w:rsidRPr="00B85413">
        <w:t>.</w:t>
      </w:r>
    </w:p>
    <w:tbl>
      <w:tblPr>
        <w:tblStyle w:val="TableGrid"/>
        <w:tblW w:w="5000" w:type="pct"/>
        <w:tblInd w:w="57" w:type="dxa"/>
        <w:tblBorders>
          <w:left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Caption w:val="Table: Disabled people's organisations and resources"/>
        <w:tblDescription w:val="Table outlines each organisation and related resources."/>
      </w:tblPr>
      <w:tblGrid>
        <w:gridCol w:w="4391"/>
        <w:gridCol w:w="5078"/>
      </w:tblGrid>
      <w:tr w:rsidR="005065F0" w:rsidRPr="00FB43CA" w:rsidTr="00C35EC9">
        <w:trPr>
          <w:cantSplit/>
          <w:trHeight w:val="154"/>
        </w:trPr>
        <w:tc>
          <w:tcPr>
            <w:tcW w:w="4338" w:type="dxa"/>
            <w:tcBorders>
              <w:top w:val="single" w:sz="4" w:space="0" w:color="auto"/>
              <w:bottom w:val="single" w:sz="4" w:space="0" w:color="auto"/>
            </w:tcBorders>
            <w:shd w:val="clear" w:color="auto" w:fill="auto"/>
            <w:tcMar>
              <w:top w:w="57" w:type="dxa"/>
              <w:bottom w:w="57" w:type="dxa"/>
            </w:tcMar>
          </w:tcPr>
          <w:p w:rsidR="005065F0" w:rsidRPr="00FB43CA" w:rsidRDefault="005065F0" w:rsidP="00C35EC9">
            <w:pPr>
              <w:pStyle w:val="TableText"/>
              <w:spacing w:beforeLines="20" w:before="48" w:after="20"/>
              <w:ind w:right="142"/>
              <w:rPr>
                <w:b/>
              </w:rPr>
            </w:pPr>
            <w:r w:rsidRPr="00FB43CA">
              <w:rPr>
                <w:b/>
              </w:rPr>
              <w:t>Organisatio</w:t>
            </w:r>
            <w:bookmarkStart w:id="279" w:name="ColumnTitle_1"/>
            <w:bookmarkStart w:id="280" w:name="ColumnTitle_2"/>
            <w:bookmarkEnd w:id="279"/>
            <w:bookmarkEnd w:id="280"/>
            <w:r w:rsidRPr="00FB43CA">
              <w:rPr>
                <w:b/>
              </w:rPr>
              <w:t>n</w:t>
            </w:r>
          </w:p>
        </w:tc>
        <w:tc>
          <w:tcPr>
            <w:tcW w:w="5017" w:type="dxa"/>
            <w:tcBorders>
              <w:top w:val="single" w:sz="4" w:space="0" w:color="auto"/>
              <w:bottom w:val="single" w:sz="4" w:space="0" w:color="auto"/>
            </w:tcBorders>
            <w:shd w:val="clear" w:color="auto" w:fill="auto"/>
            <w:tcMar>
              <w:top w:w="57" w:type="dxa"/>
              <w:bottom w:w="57" w:type="dxa"/>
            </w:tcMar>
          </w:tcPr>
          <w:p w:rsidR="005065F0" w:rsidRPr="00FB43CA" w:rsidRDefault="005065F0" w:rsidP="00C35EC9">
            <w:pPr>
              <w:pStyle w:val="TableText"/>
              <w:spacing w:beforeLines="20" w:before="48" w:after="20"/>
              <w:rPr>
                <w:b/>
              </w:rPr>
            </w:pPr>
            <w:r w:rsidRPr="00FB43CA">
              <w:rPr>
                <w:b/>
              </w:rPr>
              <w:t>Resources</w:t>
            </w:r>
          </w:p>
        </w:tc>
      </w:tr>
      <w:tr w:rsidR="005065F0" w:rsidRPr="00263088" w:rsidTr="00C35EC9">
        <w:trPr>
          <w:cantSplit/>
        </w:trPr>
        <w:tc>
          <w:tcPr>
            <w:tcW w:w="4338" w:type="dxa"/>
            <w:tcBorders>
              <w:top w:val="single" w:sz="4" w:space="0" w:color="auto"/>
              <w:bottom w:val="single" w:sz="4" w:space="0" w:color="A6A6A6" w:themeColor="background1" w:themeShade="A6"/>
            </w:tcBorders>
            <w:shd w:val="clear" w:color="auto" w:fill="auto"/>
            <w:tcMar>
              <w:top w:w="57" w:type="dxa"/>
              <w:bottom w:w="57" w:type="dxa"/>
            </w:tcMar>
          </w:tcPr>
          <w:p w:rsidR="001F07DE" w:rsidRPr="00263088" w:rsidRDefault="00E6671D" w:rsidP="00C35EC9">
            <w:pPr>
              <w:pStyle w:val="TableText"/>
              <w:spacing w:beforeLines="20" w:before="48" w:after="20"/>
              <w:ind w:right="142"/>
              <w:rPr>
                <w:rStyle w:val="Hyperlink"/>
                <w:rFonts w:ascii="Arial" w:hAnsi="Arial" w:cs="Arial"/>
                <w:b/>
                <w:color w:val="auto"/>
                <w:sz w:val="18"/>
                <w:szCs w:val="18"/>
              </w:rPr>
            </w:pPr>
            <w:r w:rsidRPr="00263088">
              <w:rPr>
                <w:rFonts w:cs="Arial"/>
                <w:b/>
                <w:szCs w:val="18"/>
              </w:rPr>
              <w:t>Association of Blind Citizens of New Zealand</w:t>
            </w:r>
          </w:p>
          <w:p w:rsidR="005065F0" w:rsidRPr="00263088" w:rsidRDefault="005065F0" w:rsidP="00C35EC9">
            <w:pPr>
              <w:pStyle w:val="TableText"/>
              <w:spacing w:beforeLines="20" w:before="48" w:after="20"/>
              <w:ind w:right="142"/>
              <w:rPr>
                <w:rFonts w:cs="Arial"/>
                <w:szCs w:val="18"/>
              </w:rPr>
            </w:pPr>
            <w:r w:rsidRPr="00263088">
              <w:rPr>
                <w:rFonts w:cs="Arial"/>
                <w:szCs w:val="18"/>
              </w:rPr>
              <w:t>An advocacy organisation for blind and vision impaired people</w:t>
            </w:r>
            <w:r w:rsidR="00FB43CA" w:rsidRPr="00263088">
              <w:rPr>
                <w:rFonts w:cs="Arial"/>
                <w:szCs w:val="18"/>
              </w:rPr>
              <w:t>.</w:t>
            </w:r>
          </w:p>
          <w:p w:rsidR="00E6671D" w:rsidRPr="00263088" w:rsidRDefault="00352536" w:rsidP="00575784">
            <w:pPr>
              <w:pStyle w:val="TableText"/>
              <w:spacing w:beforeLines="20" w:before="48" w:after="20"/>
              <w:ind w:right="142"/>
              <w:rPr>
                <w:rFonts w:cs="Arial"/>
                <w:szCs w:val="18"/>
              </w:rPr>
            </w:pPr>
            <w:hyperlink r:id="rId44" w:history="1">
              <w:r w:rsidR="00E6671D" w:rsidRPr="00263088">
                <w:rPr>
                  <w:rStyle w:val="Hyperlink"/>
                  <w:rFonts w:ascii="Arial" w:hAnsi="Arial" w:cs="Arial"/>
                  <w:color w:val="auto"/>
                  <w:sz w:val="18"/>
                  <w:szCs w:val="18"/>
                </w:rPr>
                <w:t>www.abcnz.org.nz</w:t>
              </w:r>
            </w:hyperlink>
            <w:r w:rsidR="00E6671D" w:rsidRPr="00263088">
              <w:rPr>
                <w:rFonts w:cs="Arial"/>
                <w:szCs w:val="18"/>
              </w:rPr>
              <w:t xml:space="preserve"> </w:t>
            </w:r>
          </w:p>
        </w:tc>
        <w:tc>
          <w:tcPr>
            <w:tcW w:w="5017" w:type="dxa"/>
            <w:tcBorders>
              <w:top w:val="single" w:sz="4" w:space="0" w:color="auto"/>
              <w:bottom w:val="single" w:sz="4" w:space="0" w:color="A6A6A6" w:themeColor="background1" w:themeShade="A6"/>
            </w:tcBorders>
            <w:shd w:val="clear" w:color="auto" w:fill="auto"/>
            <w:tcMar>
              <w:top w:w="57" w:type="dxa"/>
              <w:bottom w:w="57" w:type="dxa"/>
            </w:tcMar>
          </w:tcPr>
          <w:p w:rsidR="005065F0" w:rsidRPr="00263088" w:rsidRDefault="00E6671D" w:rsidP="00C35EC9">
            <w:pPr>
              <w:pStyle w:val="TableBullet"/>
              <w:spacing w:beforeLines="20" w:before="48" w:after="20"/>
            </w:pPr>
            <w:r w:rsidRPr="00263088">
              <w:rPr>
                <w:rFonts w:cs="Arial"/>
                <w:bCs/>
                <w:szCs w:val="18"/>
              </w:rPr>
              <w:t>Inclusive meeting practices for blind or vision impaired participants</w:t>
            </w:r>
            <w:r w:rsidRPr="00263088">
              <w:rPr>
                <w:rStyle w:val="Hyperlink"/>
                <w:rFonts w:ascii="Arial" w:hAnsi="Arial" w:cs="Arial"/>
                <w:bCs/>
                <w:color w:val="auto"/>
                <w:sz w:val="18"/>
                <w:szCs w:val="18"/>
              </w:rPr>
              <w:br/>
            </w:r>
            <w:hyperlink r:id="rId45" w:history="1">
              <w:r w:rsidRPr="00263088">
                <w:rPr>
                  <w:rStyle w:val="Hyperlink"/>
                  <w:rFonts w:ascii="Arial" w:hAnsi="Arial"/>
                  <w:color w:val="auto"/>
                  <w:sz w:val="18"/>
                </w:rPr>
                <w:t>www.hdc.org.nz/publications/other-publications-from-hdc/disability-resources/inclusive-meeting-practices-for-blind--or-vision-impaired-participants-(association-of-blind-citizens-of-nz)</w:t>
              </w:r>
            </w:hyperlink>
            <w:r w:rsidRPr="00263088">
              <w:t xml:space="preserve"> </w:t>
            </w:r>
          </w:p>
        </w:tc>
      </w:tr>
      <w:tr w:rsidR="005065F0" w:rsidRPr="00263088" w:rsidTr="00C35EC9">
        <w:trPr>
          <w:cantSplit/>
        </w:trPr>
        <w:tc>
          <w:tcPr>
            <w:tcW w:w="4338" w:type="dxa"/>
            <w:tcBorders>
              <w:top w:val="single" w:sz="4" w:space="0" w:color="A6A6A6" w:themeColor="background1" w:themeShade="A6"/>
              <w:bottom w:val="single" w:sz="4" w:space="0" w:color="A6A6A6" w:themeColor="background1" w:themeShade="A6"/>
            </w:tcBorders>
            <w:shd w:val="clear" w:color="auto" w:fill="auto"/>
            <w:tcMar>
              <w:top w:w="57" w:type="dxa"/>
              <w:bottom w:w="57" w:type="dxa"/>
            </w:tcMar>
          </w:tcPr>
          <w:p w:rsidR="00267D5F" w:rsidRPr="00263088" w:rsidRDefault="00E6671D" w:rsidP="00C35EC9">
            <w:pPr>
              <w:pStyle w:val="TableText"/>
              <w:spacing w:beforeLines="20" w:before="48" w:after="20"/>
              <w:ind w:right="142"/>
              <w:rPr>
                <w:rFonts w:cs="Arial"/>
                <w:szCs w:val="18"/>
              </w:rPr>
            </w:pPr>
            <w:r w:rsidRPr="00263088">
              <w:rPr>
                <w:rFonts w:cs="Arial"/>
                <w:b/>
                <w:szCs w:val="18"/>
              </w:rPr>
              <w:t>Balance NZ</w:t>
            </w:r>
          </w:p>
          <w:p w:rsidR="005065F0" w:rsidRPr="00263088" w:rsidRDefault="005065F0" w:rsidP="00C35EC9">
            <w:pPr>
              <w:pStyle w:val="TableText"/>
              <w:spacing w:beforeLines="20" w:before="48" w:after="20"/>
              <w:ind w:right="142"/>
              <w:rPr>
                <w:rFonts w:cs="Arial"/>
                <w:szCs w:val="18"/>
              </w:rPr>
            </w:pPr>
            <w:r w:rsidRPr="00263088">
              <w:rPr>
                <w:rFonts w:cs="Arial"/>
                <w:szCs w:val="18"/>
              </w:rPr>
              <w:t>An organisation of people with mental health issues and mood disorders that provides support and advocacy</w:t>
            </w:r>
            <w:r w:rsidR="00FB43CA" w:rsidRPr="00263088">
              <w:rPr>
                <w:rFonts w:cs="Arial"/>
                <w:szCs w:val="18"/>
              </w:rPr>
              <w:t>.</w:t>
            </w:r>
          </w:p>
          <w:p w:rsidR="00E6671D" w:rsidRPr="00263088" w:rsidRDefault="00352536" w:rsidP="00575784">
            <w:pPr>
              <w:pStyle w:val="TableText"/>
              <w:spacing w:beforeLines="20" w:before="48" w:after="20"/>
              <w:ind w:right="142"/>
              <w:rPr>
                <w:rFonts w:cs="Arial"/>
                <w:szCs w:val="18"/>
              </w:rPr>
            </w:pPr>
            <w:hyperlink r:id="rId46" w:history="1">
              <w:r w:rsidR="00E6671D" w:rsidRPr="00263088">
                <w:rPr>
                  <w:rStyle w:val="Hyperlink"/>
                  <w:rFonts w:ascii="Arial" w:hAnsi="Arial" w:cs="Arial"/>
                  <w:color w:val="auto"/>
                  <w:sz w:val="18"/>
                  <w:szCs w:val="18"/>
                </w:rPr>
                <w:t>www.balance.org.nz</w:t>
              </w:r>
            </w:hyperlink>
            <w:r w:rsidR="00E6671D" w:rsidRPr="00263088">
              <w:rPr>
                <w:rFonts w:cs="Arial"/>
                <w:szCs w:val="18"/>
              </w:rPr>
              <w:t xml:space="preserve"> </w:t>
            </w:r>
          </w:p>
        </w:tc>
        <w:tc>
          <w:tcPr>
            <w:tcW w:w="5017" w:type="dxa"/>
            <w:tcBorders>
              <w:top w:val="single" w:sz="4" w:space="0" w:color="A6A6A6" w:themeColor="background1" w:themeShade="A6"/>
              <w:bottom w:val="single" w:sz="4" w:space="0" w:color="A6A6A6" w:themeColor="background1" w:themeShade="A6"/>
            </w:tcBorders>
            <w:shd w:val="clear" w:color="auto" w:fill="auto"/>
            <w:tcMar>
              <w:top w:w="57" w:type="dxa"/>
              <w:bottom w:w="57" w:type="dxa"/>
            </w:tcMar>
          </w:tcPr>
          <w:p w:rsidR="001F07DE" w:rsidRPr="00263088" w:rsidRDefault="00476877" w:rsidP="00C35EC9">
            <w:pPr>
              <w:pStyle w:val="TableBullet"/>
              <w:spacing w:beforeLines="20" w:before="48" w:after="20"/>
            </w:pPr>
            <w:r w:rsidRPr="00263088">
              <w:rPr>
                <w:rFonts w:cs="Arial"/>
                <w:i/>
                <w:szCs w:val="18"/>
              </w:rPr>
              <w:t>Living Well Booklet</w:t>
            </w:r>
            <w:r w:rsidR="005065F0" w:rsidRPr="00263088">
              <w:rPr>
                <w:rStyle w:val="Hyperlink"/>
                <w:rFonts w:ascii="Arial" w:hAnsi="Arial" w:cs="Arial"/>
                <w:color w:val="auto"/>
                <w:sz w:val="18"/>
                <w:szCs w:val="18"/>
              </w:rPr>
              <w:t xml:space="preserve"> (compiled for the information of those who suffer from bipolar disorder (manic depression) and their families and friends</w:t>
            </w:r>
            <w:r w:rsidRPr="00263088">
              <w:rPr>
                <w:rStyle w:val="Hyperlink"/>
                <w:rFonts w:ascii="Arial" w:hAnsi="Arial" w:cs="Arial"/>
                <w:color w:val="auto"/>
                <w:sz w:val="18"/>
                <w:szCs w:val="18"/>
              </w:rPr>
              <w:br/>
            </w:r>
            <w:hyperlink r:id="rId47" w:history="1">
              <w:r w:rsidRPr="00263088">
                <w:rPr>
                  <w:rStyle w:val="Hyperlink"/>
                  <w:rFonts w:ascii="Arial" w:hAnsi="Arial"/>
                  <w:color w:val="auto"/>
                  <w:sz w:val="18"/>
                </w:rPr>
                <w:t>www.balance.org.nz/index.php/information/bipolar-disorder/living-well-booklet</w:t>
              </w:r>
            </w:hyperlink>
            <w:r w:rsidRPr="00263088">
              <w:t xml:space="preserve"> </w:t>
            </w:r>
          </w:p>
          <w:p w:rsidR="001F07DE" w:rsidRPr="00263088" w:rsidRDefault="00476877" w:rsidP="00C35EC9">
            <w:pPr>
              <w:pStyle w:val="TableBullet"/>
              <w:spacing w:beforeLines="20" w:before="48" w:after="20"/>
              <w:rPr>
                <w:rStyle w:val="Hyperlink"/>
                <w:rFonts w:ascii="Arial" w:hAnsi="Arial" w:cs="Arial"/>
                <w:color w:val="auto"/>
                <w:sz w:val="18"/>
                <w:szCs w:val="18"/>
              </w:rPr>
            </w:pPr>
            <w:r w:rsidRPr="00263088">
              <w:rPr>
                <w:rFonts w:cs="Arial"/>
                <w:szCs w:val="18"/>
              </w:rPr>
              <w:t>Information on bipolar disorder for families</w:t>
            </w:r>
            <w:r w:rsidRPr="00263088">
              <w:rPr>
                <w:rStyle w:val="Hyperlink"/>
                <w:rFonts w:ascii="Arial" w:hAnsi="Arial" w:cs="Arial"/>
                <w:color w:val="auto"/>
                <w:sz w:val="18"/>
                <w:szCs w:val="18"/>
              </w:rPr>
              <w:br/>
            </w:r>
            <w:hyperlink r:id="rId48" w:history="1">
              <w:r w:rsidRPr="00263088">
                <w:rPr>
                  <w:rStyle w:val="Hyperlink"/>
                  <w:rFonts w:ascii="Arial" w:hAnsi="Arial" w:cs="Arial"/>
                  <w:color w:val="auto"/>
                  <w:sz w:val="18"/>
                  <w:szCs w:val="18"/>
                </w:rPr>
                <w:t>www.balance.org.nz/index.php/information/bipolar-disorder/family-booklet</w:t>
              </w:r>
            </w:hyperlink>
            <w:r w:rsidRPr="00263088">
              <w:rPr>
                <w:rStyle w:val="Hyperlink"/>
                <w:rFonts w:ascii="Arial" w:hAnsi="Arial" w:cs="Arial"/>
                <w:color w:val="auto"/>
                <w:sz w:val="18"/>
                <w:szCs w:val="18"/>
              </w:rPr>
              <w:t xml:space="preserve"> </w:t>
            </w:r>
          </w:p>
          <w:p w:rsidR="005065F0" w:rsidRPr="00263088" w:rsidRDefault="005065F0" w:rsidP="00C35EC9">
            <w:pPr>
              <w:pStyle w:val="TableBullet"/>
              <w:spacing w:beforeLines="20" w:before="48" w:after="20"/>
              <w:rPr>
                <w:u w:val="single"/>
              </w:rPr>
            </w:pPr>
            <w:r w:rsidRPr="00263088">
              <w:rPr>
                <w:rStyle w:val="Hyperlink"/>
                <w:rFonts w:ascii="Arial" w:hAnsi="Arial" w:cs="Arial"/>
                <w:color w:val="auto"/>
                <w:sz w:val="18"/>
                <w:szCs w:val="18"/>
              </w:rPr>
              <w:t xml:space="preserve">Information on </w:t>
            </w:r>
            <w:r w:rsidR="00476877" w:rsidRPr="00263088">
              <w:rPr>
                <w:rFonts w:cs="Arial"/>
                <w:szCs w:val="18"/>
              </w:rPr>
              <w:t>Seasonal Affective Disorder</w:t>
            </w:r>
            <w:r w:rsidR="00476877" w:rsidRPr="00263088">
              <w:rPr>
                <w:rStyle w:val="Hyperlink"/>
                <w:rFonts w:ascii="Arial" w:hAnsi="Arial" w:cs="Arial"/>
                <w:color w:val="auto"/>
                <w:sz w:val="18"/>
                <w:szCs w:val="18"/>
              </w:rPr>
              <w:br/>
            </w:r>
            <w:hyperlink r:id="rId49" w:history="1">
              <w:r w:rsidR="00476877" w:rsidRPr="00263088">
                <w:rPr>
                  <w:rStyle w:val="Hyperlink"/>
                  <w:rFonts w:ascii="Arial" w:hAnsi="Arial"/>
                  <w:color w:val="auto"/>
                  <w:sz w:val="18"/>
                </w:rPr>
                <w:t>www.balance.org.nz/index.php/information/sad</w:t>
              </w:r>
            </w:hyperlink>
            <w:r w:rsidR="00476877" w:rsidRPr="00263088">
              <w:rPr>
                <w:u w:val="single"/>
              </w:rPr>
              <w:t xml:space="preserve"> </w:t>
            </w:r>
          </w:p>
        </w:tc>
      </w:tr>
      <w:tr w:rsidR="005065F0" w:rsidRPr="00263088" w:rsidTr="00C35EC9">
        <w:trPr>
          <w:cantSplit/>
        </w:trPr>
        <w:tc>
          <w:tcPr>
            <w:tcW w:w="4338" w:type="dxa"/>
            <w:tcBorders>
              <w:top w:val="single" w:sz="4" w:space="0" w:color="A6A6A6" w:themeColor="background1" w:themeShade="A6"/>
              <w:bottom w:val="single" w:sz="4" w:space="0" w:color="A6A6A6" w:themeColor="background1" w:themeShade="A6"/>
            </w:tcBorders>
            <w:shd w:val="clear" w:color="auto" w:fill="auto"/>
            <w:tcMar>
              <w:top w:w="57" w:type="dxa"/>
              <w:bottom w:w="57" w:type="dxa"/>
            </w:tcMar>
          </w:tcPr>
          <w:p w:rsidR="00267D5F" w:rsidRPr="00263088" w:rsidRDefault="00476877" w:rsidP="00C35EC9">
            <w:pPr>
              <w:pStyle w:val="TableText"/>
              <w:spacing w:beforeLines="20" w:before="48" w:after="20"/>
              <w:ind w:right="142"/>
              <w:rPr>
                <w:rFonts w:cs="Arial"/>
                <w:szCs w:val="18"/>
              </w:rPr>
            </w:pPr>
            <w:r w:rsidRPr="00263088">
              <w:rPr>
                <w:rFonts w:cs="Arial"/>
                <w:b/>
                <w:szCs w:val="18"/>
              </w:rPr>
              <w:t>Deaf Aotearoa New Zealand</w:t>
            </w:r>
          </w:p>
          <w:p w:rsidR="005065F0" w:rsidRPr="00263088" w:rsidRDefault="005065F0" w:rsidP="00C35EC9">
            <w:pPr>
              <w:pStyle w:val="TableText"/>
              <w:spacing w:beforeLines="20" w:before="48" w:after="20"/>
              <w:ind w:right="142"/>
              <w:rPr>
                <w:rFonts w:cs="Arial"/>
                <w:szCs w:val="18"/>
                <w:lang w:val="en"/>
              </w:rPr>
            </w:pPr>
            <w:r w:rsidRPr="00263088">
              <w:rPr>
                <w:rFonts w:cs="Arial"/>
                <w:szCs w:val="18"/>
                <w:lang w:val="en"/>
              </w:rPr>
              <w:t xml:space="preserve">An </w:t>
            </w:r>
            <w:r w:rsidRPr="00263088">
              <w:rPr>
                <w:rFonts w:cs="Arial"/>
                <w:szCs w:val="18"/>
              </w:rPr>
              <w:t>organisation</w:t>
            </w:r>
            <w:r w:rsidRPr="00263088">
              <w:rPr>
                <w:rFonts w:cs="Arial"/>
                <w:szCs w:val="18"/>
                <w:lang w:val="en"/>
              </w:rPr>
              <w:t xml:space="preserve"> that provides information and resources on life for Deaf </w:t>
            </w:r>
            <w:r w:rsidRPr="00263088">
              <w:rPr>
                <w:rFonts w:cs="Arial"/>
                <w:szCs w:val="18"/>
              </w:rPr>
              <w:t>New</w:t>
            </w:r>
            <w:r w:rsidRPr="00263088">
              <w:rPr>
                <w:rFonts w:cs="Arial"/>
                <w:szCs w:val="18"/>
                <w:lang w:val="en"/>
              </w:rPr>
              <w:t xml:space="preserve"> Zealanders, Deaf culture and New Zealand Sign Language. </w:t>
            </w:r>
            <w:r w:rsidRPr="00263088">
              <w:rPr>
                <w:rFonts w:cs="Arial"/>
                <w:szCs w:val="18"/>
              </w:rPr>
              <w:t xml:space="preserve">Deaf Aotearoa also provides </w:t>
            </w:r>
            <w:r w:rsidRPr="00263088">
              <w:rPr>
                <w:rFonts w:cs="Arial"/>
                <w:szCs w:val="18"/>
                <w:lang w:val="en"/>
              </w:rPr>
              <w:t>New Zealand Sign Language classes and Deaf awareness training</w:t>
            </w:r>
            <w:r w:rsidR="00FB43CA" w:rsidRPr="00263088">
              <w:rPr>
                <w:rFonts w:cs="Arial"/>
                <w:szCs w:val="18"/>
                <w:lang w:val="en"/>
              </w:rPr>
              <w:t>.</w:t>
            </w:r>
          </w:p>
          <w:p w:rsidR="00476877" w:rsidRPr="00263088" w:rsidRDefault="00352536" w:rsidP="00575784">
            <w:pPr>
              <w:pStyle w:val="TableText"/>
              <w:spacing w:beforeLines="20" w:before="48" w:after="20"/>
              <w:ind w:right="142"/>
              <w:rPr>
                <w:rFonts w:cs="Arial"/>
                <w:szCs w:val="18"/>
              </w:rPr>
            </w:pPr>
            <w:hyperlink r:id="rId50" w:history="1">
              <w:r w:rsidR="00476877" w:rsidRPr="00263088">
                <w:rPr>
                  <w:rStyle w:val="Hyperlink"/>
                  <w:rFonts w:ascii="Arial" w:hAnsi="Arial" w:cs="Arial"/>
                  <w:color w:val="auto"/>
                  <w:sz w:val="18"/>
                  <w:szCs w:val="18"/>
                </w:rPr>
                <w:t>www.deaf.org.nz</w:t>
              </w:r>
            </w:hyperlink>
            <w:r w:rsidR="00476877" w:rsidRPr="00263088">
              <w:rPr>
                <w:rFonts w:cs="Arial"/>
                <w:szCs w:val="18"/>
              </w:rPr>
              <w:t xml:space="preserve"> </w:t>
            </w:r>
          </w:p>
        </w:tc>
        <w:tc>
          <w:tcPr>
            <w:tcW w:w="5017" w:type="dxa"/>
            <w:tcBorders>
              <w:top w:val="single" w:sz="4" w:space="0" w:color="A6A6A6" w:themeColor="background1" w:themeShade="A6"/>
              <w:bottom w:val="single" w:sz="4" w:space="0" w:color="A6A6A6" w:themeColor="background1" w:themeShade="A6"/>
            </w:tcBorders>
            <w:shd w:val="clear" w:color="auto" w:fill="auto"/>
            <w:tcMar>
              <w:top w:w="57" w:type="dxa"/>
              <w:bottom w:w="57" w:type="dxa"/>
            </w:tcMar>
          </w:tcPr>
          <w:p w:rsidR="001F07DE" w:rsidRPr="00263088" w:rsidRDefault="00476877" w:rsidP="00C35EC9">
            <w:pPr>
              <w:pStyle w:val="TableBullet"/>
              <w:spacing w:beforeLines="20" w:before="48" w:after="20"/>
            </w:pPr>
            <w:r w:rsidRPr="00263088">
              <w:rPr>
                <w:rFonts w:cs="Arial"/>
                <w:i/>
                <w:szCs w:val="18"/>
              </w:rPr>
              <w:t>Tips for Communicating with Deaf People</w:t>
            </w:r>
            <w:r w:rsidRPr="00263088">
              <w:rPr>
                <w:rStyle w:val="Hyperlink"/>
                <w:rFonts w:ascii="Arial" w:hAnsi="Arial" w:cs="Arial"/>
                <w:i/>
                <w:color w:val="auto"/>
                <w:sz w:val="18"/>
                <w:szCs w:val="18"/>
              </w:rPr>
              <w:br/>
            </w:r>
            <w:hyperlink r:id="rId51" w:history="1">
              <w:r w:rsidRPr="00263088">
                <w:rPr>
                  <w:rStyle w:val="Hyperlink"/>
                  <w:rFonts w:ascii="Arial" w:hAnsi="Arial"/>
                  <w:color w:val="auto"/>
                  <w:sz w:val="18"/>
                </w:rPr>
                <w:t>www.deaf.org.nz/resources/communication-tips</w:t>
              </w:r>
            </w:hyperlink>
            <w:r w:rsidRPr="00263088">
              <w:t xml:space="preserve"> </w:t>
            </w:r>
          </w:p>
          <w:p w:rsidR="00267D5F" w:rsidRPr="00263088" w:rsidRDefault="00476877" w:rsidP="00C35EC9">
            <w:pPr>
              <w:pStyle w:val="TableBullet"/>
              <w:spacing w:beforeLines="20" w:before="48" w:after="20"/>
            </w:pPr>
            <w:r w:rsidRPr="00263088">
              <w:rPr>
                <w:rFonts w:cs="Arial"/>
                <w:szCs w:val="18"/>
              </w:rPr>
              <w:t>Deaf awareness training</w:t>
            </w:r>
            <w:r w:rsidRPr="00263088">
              <w:rPr>
                <w:rStyle w:val="Hyperlink"/>
                <w:rFonts w:ascii="Arial" w:hAnsi="Arial" w:cs="Arial"/>
                <w:color w:val="auto"/>
                <w:sz w:val="18"/>
                <w:szCs w:val="18"/>
              </w:rPr>
              <w:br/>
            </w:r>
            <w:hyperlink r:id="rId52" w:history="1">
              <w:r w:rsidRPr="00263088">
                <w:rPr>
                  <w:rStyle w:val="Hyperlink"/>
                  <w:rFonts w:ascii="Arial" w:hAnsi="Arial"/>
                  <w:color w:val="auto"/>
                  <w:sz w:val="18"/>
                </w:rPr>
                <w:t>www.deaf.org.nz/services/awareness</w:t>
              </w:r>
            </w:hyperlink>
            <w:r w:rsidRPr="00263088">
              <w:t xml:space="preserve"> </w:t>
            </w:r>
          </w:p>
          <w:p w:rsidR="005065F0" w:rsidRPr="00263088" w:rsidRDefault="00476877" w:rsidP="00C35EC9">
            <w:pPr>
              <w:pStyle w:val="TableBullet"/>
              <w:spacing w:beforeLines="20" w:before="48" w:after="20"/>
            </w:pPr>
            <w:r w:rsidRPr="00263088">
              <w:rPr>
                <w:rFonts w:cs="Arial"/>
                <w:szCs w:val="18"/>
              </w:rPr>
              <w:t>New Zealand Sign Language classes</w:t>
            </w:r>
            <w:r w:rsidRPr="00263088">
              <w:rPr>
                <w:rStyle w:val="Hyperlink"/>
                <w:rFonts w:ascii="Arial" w:hAnsi="Arial" w:cs="Arial"/>
                <w:color w:val="auto"/>
                <w:sz w:val="18"/>
                <w:szCs w:val="18"/>
              </w:rPr>
              <w:br/>
            </w:r>
            <w:hyperlink r:id="rId53" w:history="1">
              <w:r w:rsidRPr="00263088">
                <w:rPr>
                  <w:rStyle w:val="Hyperlink"/>
                  <w:rFonts w:ascii="Arial" w:hAnsi="Arial"/>
                  <w:color w:val="auto"/>
                  <w:sz w:val="18"/>
                </w:rPr>
                <w:t>www.deaf.org.nz/services/sign-language</w:t>
              </w:r>
            </w:hyperlink>
            <w:r w:rsidRPr="00263088">
              <w:t xml:space="preserve"> </w:t>
            </w:r>
          </w:p>
        </w:tc>
      </w:tr>
      <w:tr w:rsidR="005065F0" w:rsidRPr="00263088" w:rsidTr="00C35EC9">
        <w:trPr>
          <w:cantSplit/>
        </w:trPr>
        <w:tc>
          <w:tcPr>
            <w:tcW w:w="4338" w:type="dxa"/>
            <w:tcBorders>
              <w:top w:val="single" w:sz="4" w:space="0" w:color="A6A6A6" w:themeColor="background1" w:themeShade="A6"/>
              <w:bottom w:val="single" w:sz="4" w:space="0" w:color="A6A6A6" w:themeColor="background1" w:themeShade="A6"/>
            </w:tcBorders>
            <w:shd w:val="clear" w:color="auto" w:fill="auto"/>
            <w:tcMar>
              <w:top w:w="57" w:type="dxa"/>
              <w:bottom w:w="57" w:type="dxa"/>
            </w:tcMar>
          </w:tcPr>
          <w:p w:rsidR="001F07DE" w:rsidRPr="00263088" w:rsidRDefault="00C35EC9" w:rsidP="00C35EC9">
            <w:pPr>
              <w:pStyle w:val="TableText"/>
              <w:spacing w:beforeLines="20" w:before="48" w:after="20"/>
              <w:ind w:right="142"/>
              <w:rPr>
                <w:rFonts w:cs="Arial"/>
                <w:szCs w:val="18"/>
              </w:rPr>
            </w:pPr>
            <w:r w:rsidRPr="00263088">
              <w:rPr>
                <w:rFonts w:cs="Arial"/>
                <w:b/>
                <w:szCs w:val="18"/>
              </w:rPr>
              <w:t>Deafblind (NZ) Inc</w:t>
            </w:r>
          </w:p>
          <w:p w:rsidR="005065F0" w:rsidRPr="00263088" w:rsidRDefault="005065F0" w:rsidP="00C35EC9">
            <w:pPr>
              <w:pStyle w:val="TableText"/>
              <w:spacing w:beforeLines="20" w:before="48" w:after="20"/>
              <w:ind w:right="142"/>
              <w:rPr>
                <w:rFonts w:cs="Arial"/>
                <w:szCs w:val="18"/>
              </w:rPr>
            </w:pPr>
            <w:r w:rsidRPr="00263088">
              <w:rPr>
                <w:rFonts w:cs="Arial"/>
                <w:szCs w:val="18"/>
              </w:rPr>
              <w:t>An organisation that provides advocacy and support for Deafblind people in New Zealand</w:t>
            </w:r>
            <w:r w:rsidR="00FB43CA" w:rsidRPr="00263088">
              <w:rPr>
                <w:rFonts w:cs="Arial"/>
                <w:szCs w:val="18"/>
              </w:rPr>
              <w:t>.</w:t>
            </w:r>
          </w:p>
          <w:p w:rsidR="00C35EC9" w:rsidRPr="00263088" w:rsidRDefault="00352536" w:rsidP="00575784">
            <w:pPr>
              <w:pStyle w:val="TableText"/>
              <w:spacing w:beforeLines="20" w:before="48" w:after="20"/>
              <w:ind w:right="142"/>
              <w:rPr>
                <w:rFonts w:cs="Arial"/>
                <w:szCs w:val="18"/>
              </w:rPr>
            </w:pPr>
            <w:hyperlink r:id="rId54" w:history="1">
              <w:r w:rsidR="00C35EC9" w:rsidRPr="00263088">
                <w:rPr>
                  <w:rStyle w:val="Hyperlink"/>
                  <w:rFonts w:ascii="Arial" w:hAnsi="Arial" w:cs="Arial"/>
                  <w:color w:val="auto"/>
                  <w:sz w:val="18"/>
                  <w:szCs w:val="18"/>
                </w:rPr>
                <w:t>www.deafblind.org.nz</w:t>
              </w:r>
            </w:hyperlink>
            <w:r w:rsidR="00C35EC9" w:rsidRPr="00263088">
              <w:rPr>
                <w:rFonts w:cs="Arial"/>
                <w:szCs w:val="18"/>
              </w:rPr>
              <w:t xml:space="preserve"> </w:t>
            </w:r>
          </w:p>
        </w:tc>
        <w:tc>
          <w:tcPr>
            <w:tcW w:w="5017" w:type="dxa"/>
            <w:tcBorders>
              <w:top w:val="single" w:sz="4" w:space="0" w:color="A6A6A6" w:themeColor="background1" w:themeShade="A6"/>
              <w:bottom w:val="single" w:sz="4" w:space="0" w:color="A6A6A6" w:themeColor="background1" w:themeShade="A6"/>
            </w:tcBorders>
            <w:shd w:val="clear" w:color="auto" w:fill="auto"/>
            <w:tcMar>
              <w:top w:w="57" w:type="dxa"/>
              <w:bottom w:w="57" w:type="dxa"/>
            </w:tcMar>
          </w:tcPr>
          <w:p w:rsidR="005065F0" w:rsidRPr="00263088" w:rsidRDefault="00C35EC9" w:rsidP="00C35EC9">
            <w:pPr>
              <w:pStyle w:val="TableBullet"/>
              <w:spacing w:beforeLines="20" w:before="48" w:after="20"/>
            </w:pPr>
            <w:r w:rsidRPr="00263088">
              <w:rPr>
                <w:rFonts w:cs="Arial"/>
                <w:szCs w:val="18"/>
              </w:rPr>
              <w:t>Information about deafblindness</w:t>
            </w:r>
            <w:r w:rsidRPr="00263088">
              <w:rPr>
                <w:rStyle w:val="Hyperlink"/>
                <w:rFonts w:ascii="Arial" w:hAnsi="Arial" w:cs="Arial"/>
                <w:color w:val="auto"/>
                <w:sz w:val="18"/>
                <w:szCs w:val="18"/>
              </w:rPr>
              <w:br/>
            </w:r>
            <w:hyperlink r:id="rId55" w:history="1">
              <w:r w:rsidRPr="00263088">
                <w:rPr>
                  <w:rStyle w:val="Hyperlink"/>
                  <w:rFonts w:ascii="Arial" w:hAnsi="Arial"/>
                  <w:color w:val="auto"/>
                  <w:sz w:val="18"/>
                </w:rPr>
                <w:t>www.deafblind.org.nz/learn</w:t>
              </w:r>
            </w:hyperlink>
            <w:r w:rsidRPr="00263088">
              <w:t xml:space="preserve"> </w:t>
            </w:r>
          </w:p>
        </w:tc>
      </w:tr>
      <w:tr w:rsidR="005065F0" w:rsidRPr="00263088" w:rsidTr="00C35EC9">
        <w:trPr>
          <w:cantSplit/>
        </w:trPr>
        <w:tc>
          <w:tcPr>
            <w:tcW w:w="4338" w:type="dxa"/>
            <w:tcBorders>
              <w:top w:val="single" w:sz="4" w:space="0" w:color="A6A6A6" w:themeColor="background1" w:themeShade="A6"/>
              <w:bottom w:val="single" w:sz="4" w:space="0" w:color="A6A6A6" w:themeColor="background1" w:themeShade="A6"/>
            </w:tcBorders>
            <w:shd w:val="clear" w:color="auto" w:fill="auto"/>
            <w:tcMar>
              <w:top w:w="57" w:type="dxa"/>
              <w:bottom w:w="57" w:type="dxa"/>
            </w:tcMar>
          </w:tcPr>
          <w:p w:rsidR="00267D5F" w:rsidRPr="00263088" w:rsidRDefault="00C35EC9" w:rsidP="00C35EC9">
            <w:pPr>
              <w:pStyle w:val="TableText"/>
              <w:spacing w:beforeLines="20" w:before="48" w:after="20"/>
              <w:ind w:right="142"/>
              <w:rPr>
                <w:rFonts w:cs="Arial"/>
                <w:szCs w:val="18"/>
              </w:rPr>
            </w:pPr>
            <w:r w:rsidRPr="00263088">
              <w:rPr>
                <w:rFonts w:cs="Arial"/>
                <w:b/>
                <w:szCs w:val="18"/>
              </w:rPr>
              <w:t>Disabled Persons Assembly NZ</w:t>
            </w:r>
          </w:p>
          <w:p w:rsidR="005065F0" w:rsidRPr="00263088" w:rsidRDefault="005065F0" w:rsidP="00C35EC9">
            <w:pPr>
              <w:pStyle w:val="TableText"/>
              <w:spacing w:beforeLines="20" w:before="48" w:after="20"/>
              <w:ind w:right="142"/>
              <w:rPr>
                <w:rFonts w:cs="Arial"/>
                <w:szCs w:val="18"/>
              </w:rPr>
            </w:pPr>
            <w:r w:rsidRPr="00263088">
              <w:rPr>
                <w:rFonts w:cs="Arial"/>
                <w:szCs w:val="18"/>
              </w:rPr>
              <w:t>A national pan-disability organisation. Its website publishes various resources, including on the rights of disabled people</w:t>
            </w:r>
            <w:r w:rsidR="00FB43CA" w:rsidRPr="00263088">
              <w:rPr>
                <w:rFonts w:cs="Arial"/>
                <w:szCs w:val="18"/>
              </w:rPr>
              <w:t>.</w:t>
            </w:r>
          </w:p>
          <w:p w:rsidR="00C35EC9" w:rsidRPr="00263088" w:rsidRDefault="00352536" w:rsidP="00575784">
            <w:pPr>
              <w:pStyle w:val="TableText"/>
              <w:spacing w:beforeLines="20" w:before="48" w:after="20"/>
              <w:ind w:right="142"/>
              <w:rPr>
                <w:rFonts w:cs="Arial"/>
                <w:szCs w:val="18"/>
              </w:rPr>
            </w:pPr>
            <w:hyperlink r:id="rId56" w:history="1">
              <w:r w:rsidR="00C35EC9" w:rsidRPr="00263088">
                <w:rPr>
                  <w:rStyle w:val="Hyperlink"/>
                  <w:rFonts w:ascii="Arial" w:hAnsi="Arial" w:cs="Arial"/>
                  <w:color w:val="auto"/>
                  <w:sz w:val="18"/>
                  <w:szCs w:val="18"/>
                </w:rPr>
                <w:t>www.dpa.org.nz</w:t>
              </w:r>
            </w:hyperlink>
            <w:r w:rsidR="00C35EC9" w:rsidRPr="00263088">
              <w:rPr>
                <w:rFonts w:cs="Arial"/>
                <w:szCs w:val="18"/>
              </w:rPr>
              <w:t xml:space="preserve"> </w:t>
            </w:r>
          </w:p>
        </w:tc>
        <w:tc>
          <w:tcPr>
            <w:tcW w:w="5017" w:type="dxa"/>
            <w:tcBorders>
              <w:top w:val="single" w:sz="4" w:space="0" w:color="A6A6A6" w:themeColor="background1" w:themeShade="A6"/>
              <w:bottom w:val="single" w:sz="4" w:space="0" w:color="A6A6A6" w:themeColor="background1" w:themeShade="A6"/>
            </w:tcBorders>
            <w:shd w:val="clear" w:color="auto" w:fill="auto"/>
            <w:tcMar>
              <w:top w:w="57" w:type="dxa"/>
              <w:bottom w:w="57" w:type="dxa"/>
            </w:tcMar>
          </w:tcPr>
          <w:p w:rsidR="005065F0" w:rsidRPr="00263088" w:rsidRDefault="00C35EC9" w:rsidP="00C35EC9">
            <w:pPr>
              <w:pStyle w:val="TableBullet"/>
              <w:spacing w:beforeLines="20" w:before="48" w:after="20"/>
            </w:pPr>
            <w:r w:rsidRPr="00263088">
              <w:rPr>
                <w:rFonts w:cs="Arial"/>
                <w:szCs w:val="18"/>
              </w:rPr>
              <w:t>Disabled Persons Assembly Resources and links to sector resources</w:t>
            </w:r>
            <w:r w:rsidRPr="00263088">
              <w:rPr>
                <w:rStyle w:val="Hyperlink"/>
                <w:rFonts w:ascii="Arial" w:hAnsi="Arial" w:cs="Arial"/>
                <w:color w:val="auto"/>
                <w:sz w:val="18"/>
                <w:szCs w:val="18"/>
              </w:rPr>
              <w:br/>
            </w:r>
            <w:hyperlink r:id="rId57" w:history="1">
              <w:r w:rsidRPr="00263088">
                <w:rPr>
                  <w:rStyle w:val="Hyperlink"/>
                  <w:rFonts w:ascii="Arial" w:hAnsi="Arial"/>
                  <w:color w:val="auto"/>
                  <w:sz w:val="18"/>
                </w:rPr>
                <w:t>www.dpa.org.nz/resources</w:t>
              </w:r>
            </w:hyperlink>
            <w:r w:rsidRPr="00263088">
              <w:t xml:space="preserve"> </w:t>
            </w:r>
          </w:p>
        </w:tc>
      </w:tr>
      <w:tr w:rsidR="005065F0" w:rsidRPr="00263088" w:rsidTr="00C35EC9">
        <w:trPr>
          <w:cantSplit/>
        </w:trPr>
        <w:tc>
          <w:tcPr>
            <w:tcW w:w="4338" w:type="dxa"/>
            <w:tcBorders>
              <w:top w:val="single" w:sz="4" w:space="0" w:color="A6A6A6" w:themeColor="background1" w:themeShade="A6"/>
              <w:bottom w:val="single" w:sz="4" w:space="0" w:color="A6A6A6" w:themeColor="background1" w:themeShade="A6"/>
            </w:tcBorders>
            <w:shd w:val="clear" w:color="auto" w:fill="auto"/>
            <w:tcMar>
              <w:top w:w="57" w:type="dxa"/>
              <w:bottom w:w="57" w:type="dxa"/>
            </w:tcMar>
          </w:tcPr>
          <w:p w:rsidR="00267D5F" w:rsidRPr="00263088" w:rsidRDefault="00C35EC9" w:rsidP="00C35EC9">
            <w:pPr>
              <w:pStyle w:val="TableText"/>
              <w:spacing w:beforeLines="20" w:before="48" w:after="20"/>
              <w:ind w:right="142"/>
              <w:rPr>
                <w:rFonts w:cs="Arial"/>
                <w:szCs w:val="18"/>
              </w:rPr>
            </w:pPr>
            <w:r w:rsidRPr="00263088">
              <w:rPr>
                <w:rFonts w:cs="Arial"/>
                <w:b/>
                <w:szCs w:val="18"/>
              </w:rPr>
              <w:t>Kāpō Māori Aotearoa New Zealand (Ngāti Kāpō)</w:t>
            </w:r>
          </w:p>
          <w:p w:rsidR="005065F0" w:rsidRPr="00263088" w:rsidRDefault="005065F0" w:rsidP="00C35EC9">
            <w:pPr>
              <w:pStyle w:val="TableText"/>
              <w:spacing w:beforeLines="20" w:before="48" w:after="20"/>
              <w:ind w:right="142"/>
              <w:rPr>
                <w:rFonts w:cs="Arial"/>
                <w:szCs w:val="18"/>
              </w:rPr>
            </w:pPr>
            <w:r w:rsidRPr="00263088">
              <w:rPr>
                <w:rFonts w:cs="Arial"/>
                <w:szCs w:val="18"/>
              </w:rPr>
              <w:t>An organisation that offers kaupapa Māori-based disability support services with a focus on kāpo Māori and their whānau</w:t>
            </w:r>
            <w:r w:rsidR="00FB43CA" w:rsidRPr="00263088">
              <w:rPr>
                <w:rFonts w:cs="Arial"/>
                <w:szCs w:val="18"/>
              </w:rPr>
              <w:t>.</w:t>
            </w:r>
          </w:p>
          <w:p w:rsidR="00C35EC9" w:rsidRPr="00263088" w:rsidRDefault="00352536" w:rsidP="00575784">
            <w:pPr>
              <w:pStyle w:val="TableText"/>
              <w:spacing w:beforeLines="20" w:before="48" w:after="20"/>
              <w:ind w:right="142"/>
              <w:rPr>
                <w:rFonts w:cs="Arial"/>
                <w:szCs w:val="18"/>
              </w:rPr>
            </w:pPr>
            <w:hyperlink r:id="rId58" w:history="1">
              <w:r w:rsidR="00C35EC9" w:rsidRPr="00263088">
                <w:rPr>
                  <w:rStyle w:val="Hyperlink"/>
                  <w:rFonts w:ascii="Arial" w:hAnsi="Arial" w:cs="Arial"/>
                  <w:color w:val="auto"/>
                  <w:sz w:val="18"/>
                  <w:szCs w:val="18"/>
                </w:rPr>
                <w:t>www.kapomaori.com</w:t>
              </w:r>
            </w:hyperlink>
            <w:r w:rsidR="00C35EC9" w:rsidRPr="00263088">
              <w:rPr>
                <w:rFonts w:cs="Arial"/>
                <w:szCs w:val="18"/>
              </w:rPr>
              <w:t xml:space="preserve"> </w:t>
            </w:r>
          </w:p>
        </w:tc>
        <w:tc>
          <w:tcPr>
            <w:tcW w:w="5017" w:type="dxa"/>
            <w:tcBorders>
              <w:top w:val="single" w:sz="4" w:space="0" w:color="A6A6A6" w:themeColor="background1" w:themeShade="A6"/>
              <w:bottom w:val="single" w:sz="4" w:space="0" w:color="A6A6A6" w:themeColor="background1" w:themeShade="A6"/>
            </w:tcBorders>
            <w:shd w:val="clear" w:color="auto" w:fill="auto"/>
            <w:tcMar>
              <w:top w:w="57" w:type="dxa"/>
              <w:bottom w:w="57" w:type="dxa"/>
            </w:tcMar>
          </w:tcPr>
          <w:p w:rsidR="005065F0" w:rsidRPr="00263088" w:rsidRDefault="00C35EC9" w:rsidP="00C35EC9">
            <w:pPr>
              <w:pStyle w:val="TableBullet"/>
              <w:spacing w:beforeLines="20" w:before="48" w:after="20"/>
            </w:pPr>
            <w:r w:rsidRPr="00263088">
              <w:rPr>
                <w:rFonts w:cs="Arial"/>
                <w:i/>
                <w:szCs w:val="18"/>
              </w:rPr>
              <w:t xml:space="preserve">Te Whakaaheitanga Marae – Kua wātea te </w:t>
            </w:r>
            <w:r w:rsidRPr="00263088">
              <w:rPr>
                <w:rFonts w:cs="Arial"/>
                <w:szCs w:val="18"/>
              </w:rPr>
              <w:t>haurahi</w:t>
            </w:r>
            <w:r w:rsidRPr="00263088">
              <w:t>:</w:t>
            </w:r>
            <w:r w:rsidR="005065F0" w:rsidRPr="00263088">
              <w:t xml:space="preserve"> a resource which aims to enable </w:t>
            </w:r>
            <w:r w:rsidR="00267D5F" w:rsidRPr="00263088">
              <w:t>‘</w:t>
            </w:r>
            <w:r w:rsidR="005065F0" w:rsidRPr="00263088">
              <w:t>Kaumātua and whānau with health and disability impairments to actively engage at marae and remain effective contributors to their marae</w:t>
            </w:r>
            <w:r w:rsidR="00267D5F" w:rsidRPr="00263088">
              <w:t>’</w:t>
            </w:r>
            <w:r w:rsidRPr="00263088">
              <w:br/>
            </w:r>
            <w:hyperlink r:id="rId59" w:history="1">
              <w:r w:rsidRPr="00263088">
                <w:rPr>
                  <w:rStyle w:val="Hyperlink"/>
                  <w:rFonts w:ascii="Arial" w:hAnsi="Arial"/>
                  <w:color w:val="auto"/>
                  <w:sz w:val="18"/>
                </w:rPr>
                <w:t>www.kapomaori.com/docs/accessable_marae_toolkit.pdf</w:t>
              </w:r>
            </w:hyperlink>
            <w:r w:rsidRPr="00263088">
              <w:t xml:space="preserve"> </w:t>
            </w:r>
          </w:p>
        </w:tc>
      </w:tr>
      <w:tr w:rsidR="005065F0" w:rsidRPr="00263088" w:rsidTr="00C35EC9">
        <w:trPr>
          <w:cantSplit/>
        </w:trPr>
        <w:tc>
          <w:tcPr>
            <w:tcW w:w="4338" w:type="dxa"/>
            <w:tcBorders>
              <w:top w:val="single" w:sz="4" w:space="0" w:color="A6A6A6" w:themeColor="background1" w:themeShade="A6"/>
            </w:tcBorders>
            <w:shd w:val="clear" w:color="auto" w:fill="auto"/>
            <w:tcMar>
              <w:top w:w="57" w:type="dxa"/>
              <w:bottom w:w="57" w:type="dxa"/>
            </w:tcMar>
          </w:tcPr>
          <w:p w:rsidR="001F07DE" w:rsidRPr="00263088" w:rsidRDefault="00C35EC9" w:rsidP="00C35EC9">
            <w:pPr>
              <w:pStyle w:val="TableText"/>
              <w:spacing w:beforeLines="20" w:before="48" w:after="20"/>
              <w:ind w:right="142"/>
              <w:rPr>
                <w:rFonts w:cs="Arial"/>
                <w:szCs w:val="18"/>
              </w:rPr>
            </w:pPr>
            <w:r w:rsidRPr="00263088">
              <w:rPr>
                <w:rFonts w:cs="Arial"/>
                <w:b/>
                <w:szCs w:val="18"/>
              </w:rPr>
              <w:t>People First New Zealand Ngā Tangata Tuatahi</w:t>
            </w:r>
          </w:p>
          <w:p w:rsidR="001F07DE" w:rsidRPr="00263088" w:rsidRDefault="005065F0" w:rsidP="00C35EC9">
            <w:pPr>
              <w:pStyle w:val="TableText"/>
              <w:spacing w:beforeLines="20" w:before="48" w:after="20"/>
              <w:ind w:right="142"/>
              <w:rPr>
                <w:rFonts w:cs="Arial"/>
                <w:szCs w:val="18"/>
              </w:rPr>
            </w:pPr>
            <w:r w:rsidRPr="00263088">
              <w:rPr>
                <w:rFonts w:cs="Arial"/>
                <w:szCs w:val="18"/>
              </w:rPr>
              <w:t>A national self-advocacy organisation that is led and directed by people with learning disabilities.</w:t>
            </w:r>
          </w:p>
          <w:p w:rsidR="005065F0" w:rsidRPr="00263088" w:rsidRDefault="005065F0" w:rsidP="00C35EC9">
            <w:pPr>
              <w:pStyle w:val="TableText"/>
              <w:spacing w:beforeLines="20" w:before="48" w:after="20"/>
              <w:ind w:right="142"/>
              <w:rPr>
                <w:rFonts w:cs="Arial"/>
                <w:szCs w:val="18"/>
              </w:rPr>
            </w:pPr>
            <w:r w:rsidRPr="00263088">
              <w:rPr>
                <w:rFonts w:cs="Arial"/>
                <w:szCs w:val="18"/>
              </w:rPr>
              <w:t xml:space="preserve">The organisation provides an Easy Read </w:t>
            </w:r>
            <w:r w:rsidRPr="00263088">
              <w:rPr>
                <w:rFonts w:cs="Arial"/>
                <w:iCs/>
                <w:szCs w:val="18"/>
              </w:rPr>
              <w:t>translation</w:t>
            </w:r>
            <w:r w:rsidRPr="00263088">
              <w:rPr>
                <w:rFonts w:cs="Arial"/>
                <w:szCs w:val="18"/>
              </w:rPr>
              <w:t xml:space="preserve"> service, which involves translating a document into an accessible format</w:t>
            </w:r>
            <w:r w:rsidR="00C35EC9" w:rsidRPr="00263088">
              <w:rPr>
                <w:rFonts w:cs="Arial"/>
                <w:szCs w:val="18"/>
              </w:rPr>
              <w:t xml:space="preserve">. </w:t>
            </w:r>
            <w:r w:rsidRPr="00263088">
              <w:rPr>
                <w:rFonts w:cs="Arial"/>
                <w:szCs w:val="18"/>
              </w:rPr>
              <w:t>It also provi</w:t>
            </w:r>
            <w:r w:rsidR="00FB43CA" w:rsidRPr="00263088">
              <w:rPr>
                <w:rFonts w:cs="Arial"/>
                <w:szCs w:val="18"/>
              </w:rPr>
              <w:t>des trained meeting assistants.</w:t>
            </w:r>
          </w:p>
          <w:p w:rsidR="00C35EC9" w:rsidRPr="00263088" w:rsidRDefault="00352536" w:rsidP="00575784">
            <w:pPr>
              <w:pStyle w:val="TableText"/>
              <w:spacing w:beforeLines="20" w:before="48" w:after="20"/>
              <w:ind w:right="142"/>
              <w:rPr>
                <w:rFonts w:cs="Arial"/>
                <w:szCs w:val="18"/>
              </w:rPr>
            </w:pPr>
            <w:hyperlink r:id="rId60" w:history="1">
              <w:r w:rsidR="00C35EC9" w:rsidRPr="00263088">
                <w:rPr>
                  <w:rStyle w:val="Hyperlink"/>
                  <w:rFonts w:ascii="Arial" w:hAnsi="Arial" w:cs="Arial"/>
                  <w:color w:val="auto"/>
                  <w:sz w:val="18"/>
                  <w:szCs w:val="18"/>
                </w:rPr>
                <w:t>www.peoplefirst.org.nz</w:t>
              </w:r>
            </w:hyperlink>
            <w:r w:rsidR="00C35EC9" w:rsidRPr="00263088">
              <w:rPr>
                <w:rFonts w:cs="Arial"/>
                <w:szCs w:val="18"/>
              </w:rPr>
              <w:t xml:space="preserve"> </w:t>
            </w:r>
          </w:p>
        </w:tc>
        <w:tc>
          <w:tcPr>
            <w:tcW w:w="5017" w:type="dxa"/>
            <w:tcBorders>
              <w:top w:val="single" w:sz="4" w:space="0" w:color="A6A6A6" w:themeColor="background1" w:themeShade="A6"/>
            </w:tcBorders>
            <w:shd w:val="clear" w:color="auto" w:fill="auto"/>
            <w:tcMar>
              <w:top w:w="57" w:type="dxa"/>
              <w:bottom w:w="57" w:type="dxa"/>
            </w:tcMar>
          </w:tcPr>
          <w:p w:rsidR="005065F0" w:rsidRPr="00263088" w:rsidRDefault="00267D5F" w:rsidP="00575784">
            <w:pPr>
              <w:pStyle w:val="TableBullet"/>
              <w:spacing w:beforeLines="20" w:before="48" w:after="20"/>
            </w:pPr>
            <w:r w:rsidRPr="00263088">
              <w:t>‘</w:t>
            </w:r>
            <w:r w:rsidR="005065F0" w:rsidRPr="00263088">
              <w:t>Guide to writing Easy Read Information</w:t>
            </w:r>
            <w:r w:rsidR="00FB43CA" w:rsidRPr="00263088">
              <w:t>’</w:t>
            </w:r>
            <w:r w:rsidR="00C35EC9" w:rsidRPr="00263088">
              <w:br/>
              <w:t xml:space="preserve"> - </w:t>
            </w:r>
            <w:r w:rsidR="00C35EC9" w:rsidRPr="00263088">
              <w:rPr>
                <w:rFonts w:cs="Arial"/>
                <w:szCs w:val="18"/>
              </w:rPr>
              <w:t>Easy Read Version</w:t>
            </w:r>
            <w:r w:rsidR="007076EA" w:rsidRPr="00263088">
              <w:rPr>
                <w:rFonts w:cs="Arial"/>
                <w:szCs w:val="18"/>
              </w:rPr>
              <w:br/>
            </w:r>
            <w:r w:rsidR="00C35EC9" w:rsidRPr="00263088" w:rsidDel="00C35EC9">
              <w:t xml:space="preserve"> </w:t>
            </w:r>
            <w:hyperlink r:id="rId61" w:history="1">
              <w:r w:rsidR="00C35EC9" w:rsidRPr="00263088">
                <w:rPr>
                  <w:rStyle w:val="Hyperlink"/>
                  <w:rFonts w:ascii="Arial" w:hAnsi="Arial"/>
                  <w:color w:val="auto"/>
                  <w:sz w:val="18"/>
                </w:rPr>
                <w:t>www.peoplefirst.org.nz/news-and-resources/easy-read-resources</w:t>
              </w:r>
            </w:hyperlink>
            <w:r w:rsidR="00C35EC9" w:rsidRPr="00263088">
              <w:t xml:space="preserve"> </w:t>
            </w:r>
            <w:r w:rsidR="00C35EC9" w:rsidRPr="00263088">
              <w:br/>
            </w:r>
            <w:r w:rsidR="00C35EC9" w:rsidRPr="00263088">
              <w:rPr>
                <w:rFonts w:cs="Arial"/>
                <w:szCs w:val="18"/>
              </w:rPr>
              <w:t xml:space="preserve"> - Online version at</w:t>
            </w:r>
            <w:r w:rsidR="00C35EC9" w:rsidRPr="00263088">
              <w:t xml:space="preserve"> Office for Disability Issues website</w:t>
            </w:r>
            <w:r w:rsidR="00C35EC9" w:rsidRPr="00263088">
              <w:br/>
            </w:r>
            <w:hyperlink r:id="rId62" w:anchor="Aboutthisguide1" w:history="1">
              <w:r w:rsidR="00C35EC9" w:rsidRPr="00263088">
                <w:rPr>
                  <w:rStyle w:val="Hyperlink"/>
                  <w:rFonts w:ascii="Arial" w:hAnsi="Arial"/>
                  <w:color w:val="auto"/>
                  <w:sz w:val="18"/>
                </w:rPr>
                <w:t>www.odi.govt.nz/resources/guides-and-toolkits/disability-perspective/resources/plain-language.html#Aboutthisguide1</w:t>
              </w:r>
            </w:hyperlink>
            <w:r w:rsidR="00C35EC9" w:rsidRPr="00263088">
              <w:t xml:space="preserve"> </w:t>
            </w:r>
          </w:p>
        </w:tc>
      </w:tr>
    </w:tbl>
    <w:p w:rsidR="00FB43CA" w:rsidRPr="00263088" w:rsidRDefault="00FB43CA" w:rsidP="00FB43CA">
      <w:bookmarkStart w:id="281" w:name="_Appendix_15_–"/>
      <w:bookmarkStart w:id="282" w:name="_Government_agencies_and"/>
      <w:bookmarkStart w:id="283" w:name="_Toc416691406"/>
      <w:bookmarkStart w:id="284" w:name="_Toc442354567"/>
      <w:bookmarkEnd w:id="281"/>
      <w:bookmarkEnd w:id="282"/>
    </w:p>
    <w:p w:rsidR="001F07DE" w:rsidRPr="00263088" w:rsidRDefault="005065F0" w:rsidP="00FB43CA">
      <w:pPr>
        <w:pStyle w:val="Heading1"/>
      </w:pPr>
      <w:bookmarkStart w:id="285" w:name="_Toc444166685"/>
      <w:r w:rsidRPr="00263088">
        <w:t xml:space="preserve">Government agencies and </w:t>
      </w:r>
      <w:bookmarkEnd w:id="283"/>
      <w:r w:rsidRPr="00263088">
        <w:t>resources</w:t>
      </w:r>
      <w:bookmarkEnd w:id="251"/>
      <w:bookmarkEnd w:id="284"/>
      <w:bookmarkEnd w:id="285"/>
    </w:p>
    <w:p w:rsidR="005065F0" w:rsidRPr="00263088" w:rsidRDefault="005065F0" w:rsidP="00FB43CA">
      <w:r w:rsidRPr="00263088">
        <w:t>The table below lists some government agencies relevant to people with disabilities and some of the resources</w:t>
      </w:r>
      <w:r w:rsidRPr="00263088" w:rsidDel="001A0B90">
        <w:t xml:space="preserve"> </w:t>
      </w:r>
      <w:r w:rsidRPr="00263088">
        <w:t>they produce.</w:t>
      </w:r>
    </w:p>
    <w:p w:rsidR="00FB43CA" w:rsidRPr="00263088" w:rsidRDefault="00FB43CA" w:rsidP="00FB43CA"/>
    <w:tbl>
      <w:tblPr>
        <w:tblStyle w:val="TableGrid"/>
        <w:tblW w:w="9356" w:type="dxa"/>
        <w:tblInd w:w="57" w:type="dxa"/>
        <w:tblBorders>
          <w:left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Caption w:val="Table: Government agencies and resouces"/>
        <w:tblDescription w:val="Table outlines each agency and related resources."/>
      </w:tblPr>
      <w:tblGrid>
        <w:gridCol w:w="4479"/>
        <w:gridCol w:w="4877"/>
      </w:tblGrid>
      <w:tr w:rsidR="005065F0" w:rsidRPr="00263088" w:rsidTr="00216E8D">
        <w:trPr>
          <w:cantSplit/>
          <w:tblHeader/>
        </w:trPr>
        <w:tc>
          <w:tcPr>
            <w:tcW w:w="4479" w:type="dxa"/>
            <w:tcBorders>
              <w:top w:val="single" w:sz="4" w:space="0" w:color="auto"/>
              <w:bottom w:val="single" w:sz="4" w:space="0" w:color="auto"/>
            </w:tcBorders>
            <w:shd w:val="clear" w:color="auto" w:fill="auto"/>
          </w:tcPr>
          <w:p w:rsidR="005065F0" w:rsidRPr="00263088" w:rsidRDefault="005065F0" w:rsidP="00FB43CA">
            <w:pPr>
              <w:pStyle w:val="TableText"/>
              <w:ind w:right="142"/>
              <w:rPr>
                <w:b/>
              </w:rPr>
            </w:pPr>
            <w:r w:rsidRPr="00263088">
              <w:rPr>
                <w:b/>
              </w:rPr>
              <w:t>Organi</w:t>
            </w:r>
            <w:bookmarkStart w:id="286" w:name="ColumnTitle_3"/>
            <w:bookmarkEnd w:id="286"/>
            <w:r w:rsidRPr="00263088">
              <w:rPr>
                <w:b/>
              </w:rPr>
              <w:t>sation</w:t>
            </w:r>
          </w:p>
        </w:tc>
        <w:tc>
          <w:tcPr>
            <w:tcW w:w="4877" w:type="dxa"/>
            <w:tcBorders>
              <w:top w:val="single" w:sz="4" w:space="0" w:color="auto"/>
              <w:bottom w:val="single" w:sz="4" w:space="0" w:color="auto"/>
            </w:tcBorders>
            <w:shd w:val="clear" w:color="auto" w:fill="auto"/>
            <w:tcMar>
              <w:top w:w="57" w:type="dxa"/>
            </w:tcMar>
          </w:tcPr>
          <w:p w:rsidR="005065F0" w:rsidRPr="00263088" w:rsidRDefault="005065F0" w:rsidP="00FB43CA">
            <w:pPr>
              <w:pStyle w:val="TableText"/>
              <w:rPr>
                <w:b/>
              </w:rPr>
            </w:pPr>
            <w:r w:rsidRPr="00263088">
              <w:rPr>
                <w:b/>
              </w:rPr>
              <w:t>Resources</w:t>
            </w:r>
          </w:p>
        </w:tc>
      </w:tr>
      <w:tr w:rsidR="005065F0" w:rsidRPr="00263088" w:rsidTr="00216E8D">
        <w:trPr>
          <w:cantSplit/>
        </w:trPr>
        <w:tc>
          <w:tcPr>
            <w:tcW w:w="4479" w:type="dxa"/>
            <w:tcBorders>
              <w:top w:val="single" w:sz="4" w:space="0" w:color="auto"/>
              <w:bottom w:val="single" w:sz="4" w:space="0" w:color="A6A6A6" w:themeColor="background1" w:themeShade="A6"/>
            </w:tcBorders>
            <w:shd w:val="clear" w:color="auto" w:fill="auto"/>
          </w:tcPr>
          <w:p w:rsidR="001F07DE" w:rsidRPr="00263088" w:rsidRDefault="007076EA" w:rsidP="00FB43CA">
            <w:pPr>
              <w:pStyle w:val="TableText"/>
              <w:ind w:right="142"/>
              <w:rPr>
                <w:rFonts w:cs="Arial"/>
                <w:szCs w:val="18"/>
                <w:u w:val="single"/>
              </w:rPr>
            </w:pPr>
            <w:r w:rsidRPr="00263088">
              <w:rPr>
                <w:rFonts w:cs="Arial"/>
                <w:b/>
                <w:szCs w:val="18"/>
              </w:rPr>
              <w:t>Ministry of Health</w:t>
            </w:r>
          </w:p>
          <w:p w:rsidR="00267D5F" w:rsidRPr="00263088" w:rsidRDefault="007076EA" w:rsidP="00FB43CA">
            <w:pPr>
              <w:pStyle w:val="TableText"/>
              <w:ind w:right="142"/>
              <w:rPr>
                <w:rFonts w:cs="Arial"/>
                <w:szCs w:val="18"/>
              </w:rPr>
            </w:pPr>
            <w:r w:rsidRPr="00263088">
              <w:rPr>
                <w:rFonts w:cs="Arial"/>
                <w:szCs w:val="18"/>
              </w:rPr>
              <w:t>Disability Support Services</w:t>
            </w:r>
            <w:r w:rsidR="005065F0" w:rsidRPr="00263088">
              <w:rPr>
                <w:rFonts w:cs="Arial"/>
                <w:szCs w:val="18"/>
              </w:rPr>
              <w:t xml:space="preserve"> (DSS) within the Ministry of Health is responsible for funding support and services for people with disabilities.</w:t>
            </w:r>
          </w:p>
          <w:p w:rsidR="005065F0" w:rsidRPr="00263088" w:rsidRDefault="005065F0" w:rsidP="00FB43CA">
            <w:pPr>
              <w:pStyle w:val="TableText"/>
              <w:ind w:right="142"/>
              <w:rPr>
                <w:rFonts w:cs="Arial"/>
                <w:szCs w:val="18"/>
              </w:rPr>
            </w:pPr>
            <w:r w:rsidRPr="00263088">
              <w:rPr>
                <w:rFonts w:cs="Arial"/>
                <w:szCs w:val="18"/>
              </w:rPr>
              <w:t>It also leads the development and implementation of strategic plans that aim to ensure people with disabilities and their families are supported to live the lives they choose.</w:t>
            </w:r>
          </w:p>
          <w:p w:rsidR="007076EA" w:rsidRPr="00263088" w:rsidRDefault="00352536" w:rsidP="00FB43CA">
            <w:pPr>
              <w:pStyle w:val="TableText"/>
              <w:ind w:right="142"/>
              <w:rPr>
                <w:rFonts w:cs="Arial"/>
                <w:szCs w:val="18"/>
              </w:rPr>
            </w:pPr>
            <w:hyperlink r:id="rId63" w:history="1">
              <w:r w:rsidR="007076EA" w:rsidRPr="00263088">
                <w:rPr>
                  <w:rStyle w:val="Hyperlink"/>
                  <w:rFonts w:ascii="Arial" w:hAnsi="Arial" w:cs="Arial"/>
                  <w:color w:val="auto"/>
                  <w:sz w:val="18"/>
                  <w:szCs w:val="18"/>
                </w:rPr>
                <w:t>www.health.govt.nz/our-work/disability-services</w:t>
              </w:r>
            </w:hyperlink>
            <w:r w:rsidR="007076EA" w:rsidRPr="00263088">
              <w:rPr>
                <w:rFonts w:cs="Arial"/>
                <w:szCs w:val="18"/>
              </w:rPr>
              <w:t xml:space="preserve"> </w:t>
            </w:r>
          </w:p>
        </w:tc>
        <w:tc>
          <w:tcPr>
            <w:tcW w:w="4877" w:type="dxa"/>
            <w:tcBorders>
              <w:top w:val="single" w:sz="4" w:space="0" w:color="auto"/>
              <w:bottom w:val="single" w:sz="4" w:space="0" w:color="A6A6A6" w:themeColor="background1" w:themeShade="A6"/>
            </w:tcBorders>
            <w:shd w:val="clear" w:color="auto" w:fill="auto"/>
            <w:tcMar>
              <w:top w:w="57" w:type="dxa"/>
            </w:tcMar>
          </w:tcPr>
          <w:p w:rsidR="00267D5F" w:rsidRPr="00263088" w:rsidRDefault="007076EA" w:rsidP="007076EA">
            <w:pPr>
              <w:pStyle w:val="TableBullet"/>
            </w:pPr>
            <w:r w:rsidRPr="00263088">
              <w:rPr>
                <w:rFonts w:cs="Arial"/>
                <w:szCs w:val="18"/>
              </w:rPr>
              <w:t>Disability Support Services Strategic Plan 2014 to 2018</w:t>
            </w:r>
            <w:r w:rsidRPr="00263088">
              <w:rPr>
                <w:rStyle w:val="Hyperlink"/>
                <w:rFonts w:ascii="Arial" w:hAnsi="Arial" w:cs="Arial"/>
                <w:color w:val="auto"/>
                <w:sz w:val="18"/>
                <w:szCs w:val="18"/>
              </w:rPr>
              <w:br/>
            </w:r>
            <w:hyperlink r:id="rId64" w:history="1">
              <w:r w:rsidRPr="00263088">
                <w:rPr>
                  <w:rStyle w:val="Hyperlink"/>
                  <w:rFonts w:ascii="Arial" w:hAnsi="Arial"/>
                  <w:color w:val="auto"/>
                  <w:sz w:val="18"/>
                </w:rPr>
                <w:t>www.health.govt.nz/publication/disability-support-services-strategic-plan-2014-2018</w:t>
              </w:r>
            </w:hyperlink>
            <w:r w:rsidRPr="00263088">
              <w:t xml:space="preserve"> </w:t>
            </w:r>
          </w:p>
          <w:p w:rsidR="00267D5F" w:rsidRPr="00263088" w:rsidRDefault="007076EA" w:rsidP="007076EA">
            <w:pPr>
              <w:pStyle w:val="TableBullet"/>
            </w:pPr>
            <w:r w:rsidRPr="00263088">
              <w:rPr>
                <w:rFonts w:cs="Arial"/>
                <w:szCs w:val="18"/>
              </w:rPr>
              <w:t>Whāia Te Ao Mārama: The Māori Disability Action Plan for Disability Support Services 2012 to 2017</w:t>
            </w:r>
            <w:r w:rsidRPr="00263088">
              <w:rPr>
                <w:rStyle w:val="Hyperlink"/>
                <w:rFonts w:ascii="Arial" w:hAnsi="Arial" w:cs="Arial"/>
                <w:color w:val="auto"/>
                <w:sz w:val="18"/>
                <w:szCs w:val="18"/>
              </w:rPr>
              <w:br/>
            </w:r>
            <w:hyperlink r:id="rId65" w:history="1">
              <w:r w:rsidRPr="00263088">
                <w:rPr>
                  <w:rStyle w:val="Hyperlink"/>
                  <w:rFonts w:ascii="Arial" w:hAnsi="Arial"/>
                  <w:color w:val="auto"/>
                  <w:sz w:val="18"/>
                </w:rPr>
                <w:t>www.health.govt.nz/publication/whaia-te-ao-marama-maori-disability-action-plan-disability-support-services-2012-2017</w:t>
              </w:r>
            </w:hyperlink>
            <w:r w:rsidRPr="00263088">
              <w:t xml:space="preserve"> </w:t>
            </w:r>
          </w:p>
          <w:p w:rsidR="00267D5F" w:rsidRPr="00263088" w:rsidRDefault="007076EA" w:rsidP="007076EA">
            <w:pPr>
              <w:pStyle w:val="TableBullet"/>
            </w:pPr>
            <w:r w:rsidRPr="00263088">
              <w:rPr>
                <w:rFonts w:cs="Arial"/>
                <w:szCs w:val="18"/>
              </w:rPr>
              <w:t>Māori disability support services (including information on accessible marae)</w:t>
            </w:r>
            <w:r w:rsidRPr="00263088">
              <w:rPr>
                <w:rStyle w:val="Hyperlink"/>
                <w:rFonts w:ascii="Arial" w:hAnsi="Arial" w:cs="Arial"/>
                <w:color w:val="auto"/>
                <w:sz w:val="18"/>
                <w:szCs w:val="18"/>
              </w:rPr>
              <w:br/>
            </w:r>
            <w:hyperlink r:id="rId66" w:history="1">
              <w:r w:rsidRPr="00263088">
                <w:rPr>
                  <w:rStyle w:val="Hyperlink"/>
                  <w:rFonts w:ascii="Arial" w:hAnsi="Arial"/>
                  <w:color w:val="auto"/>
                  <w:sz w:val="18"/>
                </w:rPr>
                <w:t>www.health.govt.nz/our-work/disability-services/maori-disability-support-services</w:t>
              </w:r>
            </w:hyperlink>
            <w:r w:rsidRPr="00263088">
              <w:t xml:space="preserve"> </w:t>
            </w:r>
          </w:p>
          <w:p w:rsidR="00267D5F" w:rsidRPr="00263088" w:rsidRDefault="007076EA" w:rsidP="007076EA">
            <w:pPr>
              <w:pStyle w:val="TableBullet"/>
            </w:pPr>
            <w:r w:rsidRPr="00263088">
              <w:rPr>
                <w:rFonts w:cs="Arial"/>
                <w:szCs w:val="18"/>
              </w:rPr>
              <w:t>Faiva Ora – National Pasifika Disability Plan</w:t>
            </w:r>
            <w:r w:rsidRPr="00263088">
              <w:rPr>
                <w:rStyle w:val="Hyperlink"/>
                <w:rFonts w:ascii="Arial" w:hAnsi="Arial" w:cs="Arial"/>
                <w:color w:val="auto"/>
                <w:sz w:val="18"/>
                <w:szCs w:val="18"/>
              </w:rPr>
              <w:br/>
            </w:r>
            <w:hyperlink r:id="rId67" w:history="1">
              <w:r w:rsidRPr="00263088">
                <w:rPr>
                  <w:rStyle w:val="Hyperlink"/>
                  <w:rFonts w:ascii="Arial" w:hAnsi="Arial"/>
                  <w:color w:val="auto"/>
                  <w:sz w:val="18"/>
                </w:rPr>
                <w:t>www.health.govt.nz/our-work/disability-services/disability-projects-and-programmes/faiva-ora-national-pasifika-disability-plan</w:t>
              </w:r>
            </w:hyperlink>
            <w:r w:rsidRPr="00263088">
              <w:t xml:space="preserve"> </w:t>
            </w:r>
          </w:p>
          <w:p w:rsidR="00267D5F" w:rsidRPr="00263088" w:rsidRDefault="007076EA" w:rsidP="007076EA">
            <w:pPr>
              <w:pStyle w:val="TableBullet"/>
            </w:pPr>
            <w:r w:rsidRPr="00263088">
              <w:rPr>
                <w:rFonts w:cs="Arial"/>
                <w:szCs w:val="18"/>
              </w:rPr>
              <w:t>Refugee health</w:t>
            </w:r>
            <w:r w:rsidRPr="00263088">
              <w:rPr>
                <w:rStyle w:val="Hyperlink"/>
                <w:rFonts w:ascii="Arial" w:hAnsi="Arial" w:cs="Arial"/>
                <w:color w:val="auto"/>
                <w:sz w:val="18"/>
                <w:szCs w:val="18"/>
              </w:rPr>
              <w:br/>
            </w:r>
            <w:hyperlink r:id="rId68" w:history="1">
              <w:r w:rsidRPr="00263088">
                <w:rPr>
                  <w:rStyle w:val="Hyperlink"/>
                  <w:rFonts w:ascii="Arial" w:hAnsi="Arial"/>
                  <w:color w:val="auto"/>
                  <w:sz w:val="18"/>
                </w:rPr>
                <w:t>www.health.govt.nz/our-work/populations/refugee-health</w:t>
              </w:r>
            </w:hyperlink>
            <w:r w:rsidRPr="00263088">
              <w:t xml:space="preserve"> </w:t>
            </w:r>
          </w:p>
          <w:p w:rsidR="005065F0" w:rsidRPr="00263088" w:rsidRDefault="007076EA" w:rsidP="007076EA">
            <w:pPr>
              <w:pStyle w:val="TableBullet"/>
            </w:pPr>
            <w:r w:rsidRPr="00263088">
              <w:rPr>
                <w:rFonts w:cs="Arial"/>
                <w:szCs w:val="18"/>
              </w:rPr>
              <w:t>Information on making a complaint</w:t>
            </w:r>
            <w:r w:rsidRPr="00263088">
              <w:rPr>
                <w:rStyle w:val="Hyperlink"/>
                <w:rFonts w:ascii="Arial" w:hAnsi="Arial" w:cs="Arial"/>
                <w:color w:val="auto"/>
                <w:sz w:val="18"/>
                <w:szCs w:val="18"/>
              </w:rPr>
              <w:br/>
            </w:r>
            <w:hyperlink r:id="rId69" w:history="1">
              <w:r w:rsidRPr="00263088">
                <w:rPr>
                  <w:rStyle w:val="Hyperlink"/>
                  <w:rFonts w:ascii="Arial" w:hAnsi="Arial"/>
                  <w:color w:val="auto"/>
                  <w:sz w:val="18"/>
                </w:rPr>
                <w:t>www.health.govt.nz/your-health/services-and-support/disability-services/more-information-disability-support/contact-disability-support-services</w:t>
              </w:r>
            </w:hyperlink>
            <w:r w:rsidRPr="00263088">
              <w:t xml:space="preserve"> </w:t>
            </w:r>
          </w:p>
        </w:tc>
      </w:tr>
      <w:tr w:rsidR="005065F0" w:rsidRPr="00263088" w:rsidTr="00216E8D">
        <w:trPr>
          <w:cantSplit/>
        </w:trPr>
        <w:tc>
          <w:tcPr>
            <w:tcW w:w="4479" w:type="dxa"/>
            <w:tcBorders>
              <w:top w:val="single" w:sz="4" w:space="0" w:color="A6A6A6" w:themeColor="background1" w:themeShade="A6"/>
              <w:bottom w:val="single" w:sz="4" w:space="0" w:color="A6A6A6" w:themeColor="background1" w:themeShade="A6"/>
            </w:tcBorders>
            <w:shd w:val="clear" w:color="auto" w:fill="auto"/>
          </w:tcPr>
          <w:p w:rsidR="00267D5F" w:rsidRPr="00263088" w:rsidRDefault="00575784" w:rsidP="00FB43CA">
            <w:pPr>
              <w:pStyle w:val="TableText"/>
              <w:ind w:right="142"/>
              <w:rPr>
                <w:rFonts w:cs="Arial"/>
                <w:szCs w:val="18"/>
              </w:rPr>
            </w:pPr>
            <w:r w:rsidRPr="00263088">
              <w:rPr>
                <w:rFonts w:cs="Arial"/>
                <w:b/>
                <w:szCs w:val="18"/>
              </w:rPr>
              <w:t>Accident Compensation Corporation</w:t>
            </w:r>
          </w:p>
          <w:p w:rsidR="005065F0" w:rsidRPr="00263088" w:rsidRDefault="005065F0" w:rsidP="00FB43CA">
            <w:pPr>
              <w:pStyle w:val="TableText"/>
              <w:ind w:right="142"/>
              <w:rPr>
                <w:rFonts w:cs="Arial"/>
                <w:szCs w:val="18"/>
              </w:rPr>
            </w:pPr>
            <w:r w:rsidRPr="00263088">
              <w:rPr>
                <w:rFonts w:cs="Arial"/>
                <w:szCs w:val="18"/>
              </w:rPr>
              <w:t>The Accident Compensation Corporation (ACC) provides funding and support for individuals who have an impairment as a result of an accident</w:t>
            </w:r>
            <w:r w:rsidR="00214ABB" w:rsidRPr="00263088">
              <w:rPr>
                <w:rFonts w:cs="Arial"/>
                <w:szCs w:val="18"/>
              </w:rPr>
              <w:t>.</w:t>
            </w:r>
          </w:p>
          <w:p w:rsidR="00575784" w:rsidRPr="00263088" w:rsidRDefault="00352536" w:rsidP="00575784">
            <w:pPr>
              <w:pStyle w:val="TableText"/>
              <w:ind w:right="142"/>
              <w:rPr>
                <w:rFonts w:cs="Arial"/>
                <w:szCs w:val="18"/>
              </w:rPr>
            </w:pPr>
            <w:hyperlink r:id="rId70" w:history="1">
              <w:r w:rsidR="00575784" w:rsidRPr="00263088">
                <w:rPr>
                  <w:rStyle w:val="Hyperlink"/>
                  <w:rFonts w:ascii="Arial" w:hAnsi="Arial" w:cs="Arial"/>
                  <w:color w:val="auto"/>
                  <w:sz w:val="18"/>
                  <w:szCs w:val="18"/>
                </w:rPr>
                <w:t>www.acc.co.nz</w:t>
              </w:r>
            </w:hyperlink>
            <w:r w:rsidR="00575784" w:rsidRPr="00263088">
              <w:rPr>
                <w:rFonts w:cs="Arial"/>
                <w:szCs w:val="18"/>
              </w:rPr>
              <w:t xml:space="preserve"> </w:t>
            </w:r>
          </w:p>
        </w:tc>
        <w:tc>
          <w:tcPr>
            <w:tcW w:w="4877" w:type="dxa"/>
            <w:tcBorders>
              <w:top w:val="single" w:sz="4" w:space="0" w:color="A6A6A6" w:themeColor="background1" w:themeShade="A6"/>
              <w:bottom w:val="single" w:sz="4" w:space="0" w:color="A6A6A6" w:themeColor="background1" w:themeShade="A6"/>
            </w:tcBorders>
            <w:shd w:val="clear" w:color="auto" w:fill="auto"/>
            <w:tcMar>
              <w:top w:w="57" w:type="dxa"/>
            </w:tcMar>
          </w:tcPr>
          <w:p w:rsidR="001F07DE" w:rsidRPr="00263088" w:rsidRDefault="00575784" w:rsidP="00575784">
            <w:pPr>
              <w:pStyle w:val="TableBullet"/>
            </w:pPr>
            <w:r w:rsidRPr="00263088">
              <w:rPr>
                <w:rFonts w:cs="Arial"/>
                <w:szCs w:val="18"/>
              </w:rPr>
              <w:t>Serious injury and disability – help for people affected by injury-related disabilities</w:t>
            </w:r>
            <w:r w:rsidRPr="00263088">
              <w:rPr>
                <w:rStyle w:val="Hyperlink"/>
                <w:rFonts w:ascii="Arial" w:hAnsi="Arial" w:cs="Arial"/>
                <w:color w:val="auto"/>
                <w:sz w:val="18"/>
                <w:szCs w:val="18"/>
              </w:rPr>
              <w:br/>
            </w:r>
            <w:hyperlink r:id="rId71" w:history="1">
              <w:r w:rsidRPr="00263088">
                <w:rPr>
                  <w:rStyle w:val="Hyperlink"/>
                  <w:rFonts w:ascii="Arial" w:hAnsi="Arial"/>
                  <w:color w:val="auto"/>
                  <w:sz w:val="18"/>
                </w:rPr>
                <w:t>https://disability.acc.co.nz</w:t>
              </w:r>
            </w:hyperlink>
            <w:r w:rsidRPr="00263088">
              <w:t xml:space="preserve"> </w:t>
            </w:r>
          </w:p>
          <w:p w:rsidR="005065F0" w:rsidRPr="00263088" w:rsidRDefault="00575784" w:rsidP="00575784">
            <w:pPr>
              <w:pStyle w:val="TableBullet"/>
            </w:pPr>
            <w:r w:rsidRPr="00263088">
              <w:t xml:space="preserve">A </w:t>
            </w:r>
            <w:r w:rsidR="005065F0" w:rsidRPr="00263088">
              <w:t>range of resources are available on the ACC website on specific injuries, disabilities, rights and advocacy as well as information for parents, carers</w:t>
            </w:r>
            <w:r w:rsidRPr="00263088">
              <w:br/>
            </w:r>
            <w:hyperlink r:id="rId72" w:history="1">
              <w:r w:rsidRPr="00263088">
                <w:rPr>
                  <w:rStyle w:val="Hyperlink"/>
                  <w:rFonts w:ascii="Arial" w:hAnsi="Arial"/>
                  <w:color w:val="auto"/>
                  <w:sz w:val="18"/>
                </w:rPr>
                <w:t>https://disability.acc.co.nz/useful-resources</w:t>
              </w:r>
            </w:hyperlink>
            <w:r w:rsidRPr="00263088">
              <w:t xml:space="preserve"> </w:t>
            </w:r>
          </w:p>
        </w:tc>
      </w:tr>
      <w:tr w:rsidR="005065F0" w:rsidRPr="00263088" w:rsidTr="00216E8D">
        <w:trPr>
          <w:cantSplit/>
        </w:trPr>
        <w:tc>
          <w:tcPr>
            <w:tcW w:w="4479" w:type="dxa"/>
            <w:tcBorders>
              <w:top w:val="single" w:sz="4" w:space="0" w:color="A6A6A6" w:themeColor="background1" w:themeShade="A6"/>
              <w:bottom w:val="single" w:sz="4" w:space="0" w:color="A6A6A6" w:themeColor="background1" w:themeShade="A6"/>
            </w:tcBorders>
            <w:shd w:val="clear" w:color="auto" w:fill="auto"/>
          </w:tcPr>
          <w:p w:rsidR="00267D5F" w:rsidRPr="00263088" w:rsidRDefault="00575784" w:rsidP="00FB43CA">
            <w:pPr>
              <w:pStyle w:val="TableText"/>
              <w:ind w:right="142"/>
              <w:rPr>
                <w:rFonts w:cs="Arial"/>
                <w:szCs w:val="18"/>
              </w:rPr>
            </w:pPr>
            <w:r w:rsidRPr="00263088">
              <w:rPr>
                <w:rFonts w:cs="Arial"/>
                <w:b/>
                <w:szCs w:val="18"/>
              </w:rPr>
              <w:t>Department of Internal Affairs</w:t>
            </w:r>
          </w:p>
          <w:p w:rsidR="001F07DE" w:rsidRPr="00263088" w:rsidRDefault="005065F0" w:rsidP="00FB43CA">
            <w:pPr>
              <w:pStyle w:val="TableText"/>
              <w:ind w:right="142"/>
              <w:rPr>
                <w:rFonts w:cs="Arial"/>
                <w:szCs w:val="18"/>
              </w:rPr>
            </w:pPr>
            <w:r w:rsidRPr="00263088">
              <w:rPr>
                <w:rFonts w:cs="Arial"/>
                <w:szCs w:val="18"/>
              </w:rPr>
              <w:t>The Department of Internal Affairs (DIA) website hosts the Kia Tūtahi Relationship Accord.</w:t>
            </w:r>
          </w:p>
          <w:p w:rsidR="001F07DE" w:rsidRPr="00263088" w:rsidRDefault="005065F0" w:rsidP="00FB43CA">
            <w:pPr>
              <w:pStyle w:val="TableText"/>
              <w:ind w:right="142"/>
              <w:rPr>
                <w:rFonts w:cs="Arial"/>
                <w:szCs w:val="18"/>
              </w:rPr>
            </w:pPr>
            <w:r w:rsidRPr="00263088">
              <w:rPr>
                <w:rFonts w:cs="Arial"/>
                <w:szCs w:val="18"/>
              </w:rPr>
              <w:t>The DIA</w:t>
            </w:r>
            <w:r w:rsidR="00267D5F" w:rsidRPr="00263088">
              <w:rPr>
                <w:rFonts w:cs="Arial"/>
                <w:szCs w:val="18"/>
              </w:rPr>
              <w:t>’</w:t>
            </w:r>
            <w:r w:rsidRPr="00263088">
              <w:rPr>
                <w:rFonts w:cs="Arial"/>
                <w:szCs w:val="18"/>
              </w:rPr>
              <w:t>s Community Matters website provides advice for involving the community in decision-making, targeted at government officials but generally applicable.</w:t>
            </w:r>
          </w:p>
          <w:p w:rsidR="005065F0" w:rsidRPr="00263088" w:rsidRDefault="005065F0" w:rsidP="00FB43CA">
            <w:pPr>
              <w:pStyle w:val="TableText"/>
              <w:ind w:right="142"/>
              <w:rPr>
                <w:rFonts w:cs="Arial"/>
                <w:iCs/>
                <w:szCs w:val="18"/>
              </w:rPr>
            </w:pPr>
            <w:r w:rsidRPr="00263088">
              <w:rPr>
                <w:rFonts w:cs="Arial"/>
                <w:szCs w:val="18"/>
              </w:rPr>
              <w:t xml:space="preserve">The DIA is also responsible for the New Zealand Government Web </w:t>
            </w:r>
            <w:r w:rsidRPr="00263088">
              <w:rPr>
                <w:rFonts w:cs="Arial"/>
                <w:iCs/>
                <w:szCs w:val="18"/>
              </w:rPr>
              <w:t>Toolkit.</w:t>
            </w:r>
          </w:p>
          <w:p w:rsidR="00575784" w:rsidRPr="00263088" w:rsidRDefault="00352536" w:rsidP="007B31DC">
            <w:pPr>
              <w:pStyle w:val="TableText"/>
              <w:ind w:right="142"/>
              <w:rPr>
                <w:rFonts w:cs="Arial"/>
                <w:szCs w:val="18"/>
              </w:rPr>
            </w:pPr>
            <w:hyperlink r:id="rId73" w:history="1">
              <w:r w:rsidR="00575784" w:rsidRPr="00263088">
                <w:rPr>
                  <w:rStyle w:val="Hyperlink"/>
                  <w:rFonts w:ascii="Arial" w:hAnsi="Arial" w:cs="Arial"/>
                  <w:color w:val="auto"/>
                  <w:sz w:val="18"/>
                  <w:szCs w:val="18"/>
                </w:rPr>
                <w:t>www.dia.govt.nz</w:t>
              </w:r>
            </w:hyperlink>
            <w:r w:rsidR="00575784" w:rsidRPr="00263088">
              <w:rPr>
                <w:rFonts w:cs="Arial"/>
                <w:szCs w:val="18"/>
              </w:rPr>
              <w:t xml:space="preserve"> </w:t>
            </w:r>
          </w:p>
        </w:tc>
        <w:tc>
          <w:tcPr>
            <w:tcW w:w="4877" w:type="dxa"/>
            <w:tcBorders>
              <w:top w:val="single" w:sz="4" w:space="0" w:color="A6A6A6" w:themeColor="background1" w:themeShade="A6"/>
              <w:bottom w:val="single" w:sz="4" w:space="0" w:color="A6A6A6" w:themeColor="background1" w:themeShade="A6"/>
            </w:tcBorders>
            <w:shd w:val="clear" w:color="auto" w:fill="auto"/>
            <w:tcMar>
              <w:top w:w="57" w:type="dxa"/>
            </w:tcMar>
          </w:tcPr>
          <w:p w:rsidR="001F07DE" w:rsidRPr="00263088" w:rsidRDefault="00575784" w:rsidP="00575784">
            <w:pPr>
              <w:pStyle w:val="TableBullet"/>
            </w:pPr>
            <w:r w:rsidRPr="00263088">
              <w:rPr>
                <w:rFonts w:cs="Arial"/>
                <w:szCs w:val="18"/>
              </w:rPr>
              <w:t>Kia Tūtahi Relationship Accord</w:t>
            </w:r>
            <w:r w:rsidRPr="00263088">
              <w:rPr>
                <w:rStyle w:val="Hyperlink"/>
                <w:rFonts w:ascii="Arial" w:hAnsi="Arial" w:cs="Arial"/>
                <w:color w:val="auto"/>
                <w:sz w:val="18"/>
                <w:szCs w:val="18"/>
              </w:rPr>
              <w:br/>
            </w:r>
            <w:hyperlink r:id="rId74" w:history="1">
              <w:r w:rsidRPr="00263088">
                <w:rPr>
                  <w:rStyle w:val="Hyperlink"/>
                  <w:rFonts w:ascii="Arial" w:hAnsi="Arial"/>
                  <w:color w:val="auto"/>
                  <w:sz w:val="18"/>
                </w:rPr>
                <w:t>www.dia.govt.nz/kiatutahi</w:t>
              </w:r>
            </w:hyperlink>
            <w:r w:rsidRPr="00263088">
              <w:t xml:space="preserve"> </w:t>
            </w:r>
          </w:p>
          <w:p w:rsidR="00267D5F" w:rsidRPr="00263088" w:rsidRDefault="00575784" w:rsidP="00575784">
            <w:pPr>
              <w:pStyle w:val="TableBullet"/>
            </w:pPr>
            <w:r w:rsidRPr="00263088">
              <w:rPr>
                <w:rFonts w:cs="Arial"/>
                <w:szCs w:val="18"/>
              </w:rPr>
              <w:t>Good Practice Participate</w:t>
            </w:r>
            <w:r w:rsidR="005065F0" w:rsidRPr="00263088">
              <w:t xml:space="preserve"> on Community Matters</w:t>
            </w:r>
            <w:r w:rsidRPr="00263088">
              <w:br/>
            </w:r>
            <w:hyperlink r:id="rId75" w:history="1">
              <w:r w:rsidRPr="00263088">
                <w:rPr>
                  <w:rStyle w:val="Hyperlink"/>
                  <w:rFonts w:ascii="Arial" w:hAnsi="Arial"/>
                  <w:color w:val="auto"/>
                  <w:sz w:val="18"/>
                </w:rPr>
                <w:t>www.communitymatters.govt.nz/good-practice-participate</w:t>
              </w:r>
            </w:hyperlink>
            <w:r w:rsidRPr="00263088">
              <w:t xml:space="preserve"> </w:t>
            </w:r>
          </w:p>
          <w:p w:rsidR="00267D5F" w:rsidRPr="00263088" w:rsidRDefault="00575784" w:rsidP="00575784">
            <w:pPr>
              <w:pStyle w:val="TableBullet"/>
            </w:pPr>
            <w:r w:rsidRPr="00263088">
              <w:rPr>
                <w:rFonts w:cs="Arial"/>
                <w:szCs w:val="18"/>
              </w:rPr>
              <w:t>CommunityNet Aotearoa</w:t>
            </w:r>
            <w:r w:rsidR="005065F0" w:rsidRPr="00263088">
              <w:rPr>
                <w:rStyle w:val="Hyperlink"/>
                <w:rFonts w:ascii="Arial" w:hAnsi="Arial" w:cs="Arial"/>
                <w:i/>
                <w:color w:val="auto"/>
                <w:sz w:val="18"/>
                <w:szCs w:val="18"/>
              </w:rPr>
              <w:t xml:space="preserve"> </w:t>
            </w:r>
            <w:hyperlink r:id="rId76" w:history="1"/>
            <w:r w:rsidR="005065F0" w:rsidRPr="00263088">
              <w:t xml:space="preserve">is </w:t>
            </w:r>
            <w:r w:rsidR="00267D5F" w:rsidRPr="00263088">
              <w:t>‘</w:t>
            </w:r>
            <w:r w:rsidR="005065F0" w:rsidRPr="00263088">
              <w:t>an online hub of resources designed to strengthen communities</w:t>
            </w:r>
            <w:r w:rsidR="00267D5F" w:rsidRPr="00263088">
              <w:t>’</w:t>
            </w:r>
            <w:r w:rsidR="005065F0" w:rsidRPr="00263088">
              <w:t>. It enables organisations to post and share resources on a variety of topics, including leadership, communication and evaluation. Materials include Diversity Toolkits, a how-to guide on communications and project management templates</w:t>
            </w:r>
            <w:r w:rsidRPr="00263088">
              <w:br/>
            </w:r>
            <w:hyperlink r:id="rId77" w:history="1">
              <w:r w:rsidRPr="00263088">
                <w:rPr>
                  <w:rStyle w:val="Hyperlink"/>
                  <w:rFonts w:ascii="Arial" w:hAnsi="Arial"/>
                  <w:color w:val="auto"/>
                  <w:sz w:val="18"/>
                </w:rPr>
                <w:t>www.community.net.nz</w:t>
              </w:r>
            </w:hyperlink>
            <w:r w:rsidRPr="00263088">
              <w:t xml:space="preserve">  </w:t>
            </w:r>
          </w:p>
          <w:p w:rsidR="005065F0" w:rsidRPr="00263088" w:rsidRDefault="005065F0" w:rsidP="00575784">
            <w:pPr>
              <w:pStyle w:val="TableBullet"/>
            </w:pPr>
            <w:r w:rsidRPr="00263088">
              <w:t xml:space="preserve">The </w:t>
            </w:r>
            <w:r w:rsidR="00575784" w:rsidRPr="00263088">
              <w:rPr>
                <w:rFonts w:cs="Arial"/>
                <w:szCs w:val="18"/>
              </w:rPr>
              <w:t>New Zealand Government Web Toolkit</w:t>
            </w:r>
            <w:r w:rsidRPr="00263088">
              <w:rPr>
                <w:iCs/>
              </w:rPr>
              <w:t>,</w:t>
            </w:r>
            <w:r w:rsidRPr="00263088">
              <w:t xml:space="preserve"> </w:t>
            </w:r>
            <w:r w:rsidR="00267D5F" w:rsidRPr="00263088">
              <w:t>‘</w:t>
            </w:r>
            <w:r w:rsidRPr="00263088">
              <w:t>provides standards, guidance, tips and strategic advice on effectively using the online channel</w:t>
            </w:r>
            <w:r w:rsidR="00267D5F" w:rsidRPr="00263088">
              <w:t>’</w:t>
            </w:r>
            <w:r w:rsidRPr="00263088">
              <w:t>. It outlines the Web Accessibility Standard</w:t>
            </w:r>
            <w:r w:rsidR="00575784" w:rsidRPr="00263088">
              <w:br/>
            </w:r>
            <w:hyperlink r:id="rId78" w:history="1">
              <w:r w:rsidR="00575784" w:rsidRPr="00263088">
                <w:rPr>
                  <w:rStyle w:val="Hyperlink"/>
                  <w:rFonts w:ascii="Arial" w:hAnsi="Arial"/>
                  <w:color w:val="auto"/>
                  <w:sz w:val="18"/>
                </w:rPr>
                <w:t>www.webtoolkit.govt.nz</w:t>
              </w:r>
            </w:hyperlink>
            <w:r w:rsidR="00575784" w:rsidRPr="00263088">
              <w:t xml:space="preserve"> </w:t>
            </w:r>
          </w:p>
        </w:tc>
      </w:tr>
      <w:tr w:rsidR="005065F0" w:rsidRPr="00263088" w:rsidTr="00216E8D">
        <w:trPr>
          <w:cantSplit/>
        </w:trPr>
        <w:tc>
          <w:tcPr>
            <w:tcW w:w="4479" w:type="dxa"/>
            <w:tcBorders>
              <w:top w:val="single" w:sz="4" w:space="0" w:color="A6A6A6" w:themeColor="background1" w:themeShade="A6"/>
              <w:bottom w:val="single" w:sz="4" w:space="0" w:color="A6A6A6" w:themeColor="background1" w:themeShade="A6"/>
            </w:tcBorders>
            <w:shd w:val="clear" w:color="auto" w:fill="auto"/>
          </w:tcPr>
          <w:p w:rsidR="001F07DE" w:rsidRPr="00263088" w:rsidRDefault="007B31DC" w:rsidP="00FB43CA">
            <w:pPr>
              <w:pStyle w:val="TableText"/>
              <w:ind w:right="142"/>
              <w:rPr>
                <w:rFonts w:cs="Arial"/>
                <w:szCs w:val="18"/>
              </w:rPr>
            </w:pPr>
            <w:r w:rsidRPr="00263088">
              <w:rPr>
                <w:rFonts w:cs="Arial"/>
                <w:b/>
                <w:szCs w:val="18"/>
              </w:rPr>
              <w:lastRenderedPageBreak/>
              <w:t>Health and Disability Commissioner</w:t>
            </w:r>
          </w:p>
          <w:p w:rsidR="005065F0" w:rsidRPr="00263088" w:rsidRDefault="005065F0" w:rsidP="00FB43CA">
            <w:pPr>
              <w:pStyle w:val="TableText"/>
              <w:ind w:right="142"/>
              <w:rPr>
                <w:rFonts w:cs="Arial"/>
                <w:szCs w:val="18"/>
              </w:rPr>
            </w:pPr>
            <w:r w:rsidRPr="00263088">
              <w:rPr>
                <w:rFonts w:cs="Arial"/>
                <w:szCs w:val="18"/>
              </w:rPr>
              <w:t xml:space="preserve">The Health and Disability Commissioner (HDC) aims to </w:t>
            </w:r>
            <w:r w:rsidR="00267D5F" w:rsidRPr="00263088">
              <w:rPr>
                <w:rFonts w:cs="Arial"/>
                <w:szCs w:val="18"/>
              </w:rPr>
              <w:t>‘</w:t>
            </w:r>
            <w:r w:rsidRPr="00263088">
              <w:rPr>
                <w:rFonts w:cs="Arial"/>
                <w:szCs w:val="18"/>
              </w:rPr>
              <w:t xml:space="preserve">ensure that the </w:t>
            </w:r>
            <w:r w:rsidRPr="00263088">
              <w:rPr>
                <w:rFonts w:cs="Arial"/>
                <w:iCs/>
                <w:szCs w:val="18"/>
              </w:rPr>
              <w:t>rights of consumers are upheld</w:t>
            </w:r>
            <w:r w:rsidRPr="00263088">
              <w:rPr>
                <w:rFonts w:cs="Arial"/>
                <w:szCs w:val="18"/>
              </w:rPr>
              <w:t>. This includes making sure complaints about health or disability services providers are taken care of fairly and efficiently</w:t>
            </w:r>
            <w:r w:rsidR="00267D5F" w:rsidRPr="00263088">
              <w:rPr>
                <w:rFonts w:cs="Arial"/>
                <w:szCs w:val="18"/>
              </w:rPr>
              <w:t>’</w:t>
            </w:r>
            <w:r w:rsidRPr="00263088">
              <w:rPr>
                <w:rFonts w:cs="Arial"/>
                <w:szCs w:val="18"/>
              </w:rPr>
              <w:t>. The HDC also provides the support of free independent advocates to assist with concerns or complaints about a health or disability service.</w:t>
            </w:r>
          </w:p>
          <w:p w:rsidR="007B31DC" w:rsidRPr="00263088" w:rsidRDefault="00352536" w:rsidP="007B31DC">
            <w:pPr>
              <w:pStyle w:val="TableText"/>
              <w:ind w:right="142"/>
              <w:rPr>
                <w:rFonts w:cs="Arial"/>
                <w:szCs w:val="18"/>
              </w:rPr>
            </w:pPr>
            <w:hyperlink r:id="rId79" w:history="1">
              <w:r w:rsidR="007B31DC" w:rsidRPr="00263088">
                <w:rPr>
                  <w:rStyle w:val="Hyperlink"/>
                  <w:rFonts w:ascii="Arial" w:hAnsi="Arial" w:cs="Arial"/>
                  <w:color w:val="auto"/>
                  <w:sz w:val="18"/>
                  <w:szCs w:val="18"/>
                </w:rPr>
                <w:t>www.hdc.org.nz</w:t>
              </w:r>
            </w:hyperlink>
            <w:r w:rsidR="007B31DC" w:rsidRPr="00263088">
              <w:rPr>
                <w:rFonts w:cs="Arial"/>
                <w:szCs w:val="18"/>
              </w:rPr>
              <w:t xml:space="preserve"> </w:t>
            </w:r>
          </w:p>
        </w:tc>
        <w:tc>
          <w:tcPr>
            <w:tcW w:w="4877" w:type="dxa"/>
            <w:tcBorders>
              <w:top w:val="single" w:sz="4" w:space="0" w:color="A6A6A6" w:themeColor="background1" w:themeShade="A6"/>
              <w:bottom w:val="single" w:sz="4" w:space="0" w:color="A6A6A6" w:themeColor="background1" w:themeShade="A6"/>
            </w:tcBorders>
            <w:shd w:val="clear" w:color="auto" w:fill="auto"/>
            <w:tcMar>
              <w:top w:w="57" w:type="dxa"/>
            </w:tcMar>
          </w:tcPr>
          <w:p w:rsidR="001F07DE" w:rsidRPr="00263088" w:rsidRDefault="007B31DC" w:rsidP="007B31DC">
            <w:pPr>
              <w:pStyle w:val="TableBullet"/>
            </w:pPr>
            <w:r w:rsidRPr="00263088">
              <w:rPr>
                <w:rFonts w:cs="Arial"/>
                <w:szCs w:val="18"/>
              </w:rPr>
              <w:t>Disability Resources</w:t>
            </w:r>
            <w:r w:rsidRPr="00263088">
              <w:rPr>
                <w:rStyle w:val="Hyperlink"/>
                <w:rFonts w:ascii="Arial" w:hAnsi="Arial" w:cs="Arial"/>
                <w:color w:val="auto"/>
                <w:sz w:val="18"/>
                <w:szCs w:val="18"/>
              </w:rPr>
              <w:br/>
            </w:r>
            <w:hyperlink r:id="rId80" w:history="1">
              <w:r w:rsidRPr="00263088">
                <w:rPr>
                  <w:rStyle w:val="Hyperlink"/>
                  <w:rFonts w:ascii="Arial" w:hAnsi="Arial"/>
                  <w:color w:val="auto"/>
                  <w:sz w:val="18"/>
                </w:rPr>
                <w:t>www.hdc.org.nz/about-us/disability</w:t>
              </w:r>
            </w:hyperlink>
            <w:r w:rsidRPr="00263088">
              <w:t xml:space="preserve"> </w:t>
            </w:r>
          </w:p>
          <w:p w:rsidR="001F07DE" w:rsidRPr="00263088" w:rsidRDefault="007B31DC" w:rsidP="007B31DC">
            <w:pPr>
              <w:pStyle w:val="TableBullet"/>
              <w:rPr>
                <w:rStyle w:val="Hyperlink"/>
                <w:rFonts w:ascii="Arial" w:hAnsi="Arial" w:cs="Arial"/>
                <w:color w:val="auto"/>
                <w:sz w:val="18"/>
                <w:szCs w:val="18"/>
              </w:rPr>
            </w:pPr>
            <w:r w:rsidRPr="00263088">
              <w:rPr>
                <w:rFonts w:cs="Arial"/>
                <w:szCs w:val="18"/>
              </w:rPr>
              <w:t>Health and Disability Advocacy</w:t>
            </w:r>
            <w:r w:rsidRPr="00263088">
              <w:rPr>
                <w:rStyle w:val="Hyperlink"/>
                <w:rFonts w:ascii="Arial" w:hAnsi="Arial" w:cs="Arial"/>
                <w:color w:val="auto"/>
                <w:sz w:val="18"/>
                <w:szCs w:val="18"/>
              </w:rPr>
              <w:br/>
            </w:r>
            <w:hyperlink r:id="rId81" w:history="1">
              <w:r w:rsidRPr="00263088">
                <w:rPr>
                  <w:rStyle w:val="Hyperlink"/>
                  <w:rFonts w:ascii="Arial" w:hAnsi="Arial" w:cs="Arial"/>
                  <w:color w:val="auto"/>
                  <w:sz w:val="18"/>
                  <w:szCs w:val="18"/>
                </w:rPr>
                <w:t>advocacy.hdc.org.nz</w:t>
              </w:r>
            </w:hyperlink>
            <w:r w:rsidRPr="00263088">
              <w:rPr>
                <w:rStyle w:val="Hyperlink"/>
                <w:rFonts w:ascii="Arial" w:hAnsi="Arial" w:cs="Arial"/>
                <w:color w:val="auto"/>
                <w:sz w:val="18"/>
                <w:szCs w:val="18"/>
              </w:rPr>
              <w:t xml:space="preserve"> </w:t>
            </w:r>
          </w:p>
          <w:p w:rsidR="005065F0" w:rsidRPr="00263088" w:rsidRDefault="007B31DC" w:rsidP="007B31DC">
            <w:pPr>
              <w:pStyle w:val="TableBullet"/>
            </w:pPr>
            <w:r w:rsidRPr="00263088">
              <w:rPr>
                <w:rFonts w:cs="Arial"/>
                <w:i/>
                <w:szCs w:val="18"/>
              </w:rPr>
              <w:t>Making communication easy – Useful tips to make it easy to communicate effectively with people with impairments</w:t>
            </w:r>
            <w:r w:rsidRPr="00263088">
              <w:rPr>
                <w:rStyle w:val="Hyperlink"/>
                <w:rFonts w:ascii="Arial" w:hAnsi="Arial" w:cs="Arial"/>
                <w:i/>
                <w:color w:val="auto"/>
                <w:sz w:val="18"/>
                <w:szCs w:val="18"/>
              </w:rPr>
              <w:br/>
            </w:r>
            <w:hyperlink r:id="rId82" w:history="1">
              <w:r w:rsidRPr="00263088">
                <w:rPr>
                  <w:rStyle w:val="Hyperlink"/>
                  <w:rFonts w:ascii="Arial" w:hAnsi="Arial"/>
                  <w:color w:val="auto"/>
                  <w:sz w:val="18"/>
                </w:rPr>
                <w:t>www.hdc.org.nz/publications/other-publications-from-hdc/disability-resources/making-communication-easy---useful-tips-to-make-it-easy-to-communicate-effectively-with-people-with-impairments</w:t>
              </w:r>
            </w:hyperlink>
            <w:r w:rsidRPr="00263088">
              <w:t xml:space="preserve"> </w:t>
            </w:r>
          </w:p>
        </w:tc>
      </w:tr>
      <w:tr w:rsidR="005065F0" w:rsidRPr="00263088" w:rsidTr="00216E8D">
        <w:trPr>
          <w:cantSplit/>
        </w:trPr>
        <w:tc>
          <w:tcPr>
            <w:tcW w:w="4479" w:type="dxa"/>
            <w:tcBorders>
              <w:top w:val="single" w:sz="4" w:space="0" w:color="A6A6A6" w:themeColor="background1" w:themeShade="A6"/>
              <w:bottom w:val="single" w:sz="4" w:space="0" w:color="A6A6A6" w:themeColor="background1" w:themeShade="A6"/>
            </w:tcBorders>
            <w:shd w:val="clear" w:color="auto" w:fill="auto"/>
          </w:tcPr>
          <w:p w:rsidR="00267D5F" w:rsidRPr="00263088" w:rsidRDefault="007B31DC" w:rsidP="00FB43CA">
            <w:pPr>
              <w:pStyle w:val="TableText"/>
              <w:ind w:right="142"/>
              <w:rPr>
                <w:rFonts w:cs="Arial"/>
                <w:szCs w:val="18"/>
              </w:rPr>
            </w:pPr>
            <w:r w:rsidRPr="00263088">
              <w:rPr>
                <w:rFonts w:cs="Arial"/>
                <w:b/>
                <w:szCs w:val="18"/>
              </w:rPr>
              <w:t>Human Rights Commission</w:t>
            </w:r>
          </w:p>
          <w:p w:rsidR="00267D5F" w:rsidRPr="00263088" w:rsidRDefault="005065F0" w:rsidP="00FB43CA">
            <w:pPr>
              <w:pStyle w:val="TableText"/>
              <w:ind w:right="142"/>
              <w:rPr>
                <w:rFonts w:cs="Arial"/>
                <w:szCs w:val="18"/>
              </w:rPr>
            </w:pPr>
            <w:r w:rsidRPr="00263088">
              <w:rPr>
                <w:rFonts w:cs="Arial"/>
                <w:szCs w:val="18"/>
              </w:rPr>
              <w:t>The Human Rights Commission (HRC) promotes and protects the human rights of all people in Aotearoa New Zealand.</w:t>
            </w:r>
          </w:p>
          <w:p w:rsidR="005065F0" w:rsidRPr="00263088" w:rsidRDefault="005065F0" w:rsidP="00FB43CA">
            <w:pPr>
              <w:pStyle w:val="TableText"/>
              <w:ind w:right="142"/>
              <w:rPr>
                <w:rFonts w:cs="Arial"/>
                <w:szCs w:val="18"/>
              </w:rPr>
            </w:pPr>
            <w:r w:rsidRPr="00263088">
              <w:rPr>
                <w:rFonts w:cs="Arial"/>
                <w:szCs w:val="18"/>
              </w:rPr>
              <w:t>It provides information about discrimination and offers a free and confidential service for people with human rights enquiries or complaints of unlawful discrimination.</w:t>
            </w:r>
          </w:p>
          <w:p w:rsidR="007B31DC" w:rsidRPr="00263088" w:rsidRDefault="00352536" w:rsidP="007B31DC">
            <w:pPr>
              <w:pStyle w:val="TableText"/>
              <w:ind w:right="142"/>
              <w:rPr>
                <w:rFonts w:cs="Arial"/>
                <w:szCs w:val="18"/>
              </w:rPr>
            </w:pPr>
            <w:hyperlink r:id="rId83" w:history="1">
              <w:r w:rsidR="007B31DC" w:rsidRPr="00263088">
                <w:rPr>
                  <w:rStyle w:val="Hyperlink"/>
                  <w:rFonts w:ascii="Arial" w:hAnsi="Arial" w:cs="Arial"/>
                  <w:color w:val="auto"/>
                  <w:sz w:val="18"/>
                  <w:szCs w:val="18"/>
                </w:rPr>
                <w:t>www.hrc.co.nz</w:t>
              </w:r>
            </w:hyperlink>
            <w:r w:rsidR="007B31DC" w:rsidRPr="00263088">
              <w:rPr>
                <w:rFonts w:cs="Arial"/>
                <w:szCs w:val="18"/>
              </w:rPr>
              <w:t xml:space="preserve"> </w:t>
            </w:r>
          </w:p>
        </w:tc>
        <w:tc>
          <w:tcPr>
            <w:tcW w:w="4877" w:type="dxa"/>
            <w:tcBorders>
              <w:top w:val="single" w:sz="4" w:space="0" w:color="A6A6A6" w:themeColor="background1" w:themeShade="A6"/>
              <w:bottom w:val="single" w:sz="4" w:space="0" w:color="A6A6A6" w:themeColor="background1" w:themeShade="A6"/>
            </w:tcBorders>
            <w:shd w:val="clear" w:color="auto" w:fill="auto"/>
            <w:tcMar>
              <w:top w:w="57" w:type="dxa"/>
            </w:tcMar>
          </w:tcPr>
          <w:p w:rsidR="001F07DE" w:rsidRPr="00263088" w:rsidRDefault="007B31DC" w:rsidP="007B31DC">
            <w:pPr>
              <w:pStyle w:val="TableBullet"/>
            </w:pPr>
            <w:r w:rsidRPr="00263088">
              <w:rPr>
                <w:rFonts w:cs="Arial"/>
                <w:i/>
                <w:szCs w:val="18"/>
              </w:rPr>
              <w:t>Your human rights and making complaints: A guide for disabled people and their families</w:t>
            </w:r>
            <w:r w:rsidRPr="00263088">
              <w:rPr>
                <w:rStyle w:val="Hyperlink"/>
                <w:rFonts w:ascii="Arial" w:hAnsi="Arial" w:cs="Arial"/>
                <w:i/>
                <w:color w:val="auto"/>
                <w:sz w:val="18"/>
                <w:szCs w:val="18"/>
              </w:rPr>
              <w:br/>
            </w:r>
            <w:hyperlink r:id="rId84" w:history="1">
              <w:r w:rsidRPr="00263088">
                <w:rPr>
                  <w:rStyle w:val="Hyperlink"/>
                  <w:rFonts w:ascii="Arial" w:hAnsi="Arial"/>
                  <w:color w:val="auto"/>
                  <w:sz w:val="18"/>
                </w:rPr>
                <w:t>www.hrc.co.nz/enquiries-and-complaints/what-you-can-complain-about/disability</w:t>
              </w:r>
            </w:hyperlink>
            <w:r w:rsidRPr="00263088">
              <w:t xml:space="preserve"> </w:t>
            </w:r>
          </w:p>
          <w:p w:rsidR="005065F0" w:rsidRPr="00263088" w:rsidRDefault="007B31DC" w:rsidP="007B31DC">
            <w:pPr>
              <w:pStyle w:val="TableBullet"/>
            </w:pPr>
            <w:r w:rsidRPr="00263088">
              <w:rPr>
                <w:rFonts w:cs="Arial"/>
                <w:szCs w:val="18"/>
              </w:rPr>
              <w:t>How to make a complaint</w:t>
            </w:r>
            <w:r w:rsidRPr="00263088">
              <w:rPr>
                <w:rStyle w:val="Hyperlink"/>
                <w:rFonts w:ascii="Arial" w:hAnsi="Arial" w:cs="Arial"/>
                <w:color w:val="auto"/>
                <w:sz w:val="18"/>
                <w:szCs w:val="18"/>
              </w:rPr>
              <w:br/>
            </w:r>
            <w:hyperlink r:id="rId85" w:history="1">
              <w:r w:rsidRPr="00263088">
                <w:rPr>
                  <w:rStyle w:val="Hyperlink"/>
                  <w:rFonts w:ascii="Arial" w:hAnsi="Arial"/>
                  <w:color w:val="auto"/>
                  <w:sz w:val="18"/>
                </w:rPr>
                <w:t>www.hrc.co.nz/enquiries-and-complaints/how-make-complaint</w:t>
              </w:r>
            </w:hyperlink>
            <w:r w:rsidRPr="00263088">
              <w:t xml:space="preserve"> </w:t>
            </w:r>
          </w:p>
        </w:tc>
      </w:tr>
      <w:tr w:rsidR="005065F0" w:rsidRPr="00263088" w:rsidTr="00216E8D">
        <w:trPr>
          <w:cantSplit/>
        </w:trPr>
        <w:tc>
          <w:tcPr>
            <w:tcW w:w="4479" w:type="dxa"/>
            <w:tcBorders>
              <w:top w:val="single" w:sz="4" w:space="0" w:color="A6A6A6" w:themeColor="background1" w:themeShade="A6"/>
              <w:bottom w:val="single" w:sz="4" w:space="0" w:color="A6A6A6" w:themeColor="background1" w:themeShade="A6"/>
            </w:tcBorders>
            <w:shd w:val="clear" w:color="auto" w:fill="auto"/>
          </w:tcPr>
          <w:p w:rsidR="001F07DE" w:rsidRPr="00263088" w:rsidRDefault="007B31DC" w:rsidP="00FB43CA">
            <w:pPr>
              <w:pStyle w:val="TableText"/>
              <w:ind w:right="142"/>
              <w:rPr>
                <w:rFonts w:cs="Arial"/>
                <w:szCs w:val="18"/>
              </w:rPr>
            </w:pPr>
            <w:r w:rsidRPr="00263088">
              <w:rPr>
                <w:rFonts w:cs="Arial"/>
                <w:b/>
                <w:szCs w:val="18"/>
              </w:rPr>
              <w:t>Ministry of Education</w:t>
            </w:r>
          </w:p>
          <w:p w:rsidR="005065F0" w:rsidRPr="00263088" w:rsidRDefault="005065F0" w:rsidP="00FB43CA">
            <w:pPr>
              <w:pStyle w:val="TableText"/>
              <w:ind w:right="142"/>
              <w:rPr>
                <w:rFonts w:cs="Arial"/>
                <w:szCs w:val="18"/>
              </w:rPr>
            </w:pPr>
            <w:r w:rsidRPr="00263088">
              <w:rPr>
                <w:rFonts w:cs="Arial"/>
                <w:szCs w:val="18"/>
              </w:rPr>
              <w:t>Special education supports children and students to access the curriculum by providing extra help, adapted programmes or learning environments, and specialised equipment or materials.</w:t>
            </w:r>
          </w:p>
          <w:p w:rsidR="007B31DC" w:rsidRPr="00263088" w:rsidRDefault="00352536" w:rsidP="007B31DC">
            <w:pPr>
              <w:pStyle w:val="TableText"/>
              <w:ind w:right="142"/>
              <w:rPr>
                <w:rFonts w:cs="Arial"/>
                <w:szCs w:val="18"/>
              </w:rPr>
            </w:pPr>
            <w:hyperlink r:id="rId86" w:history="1">
              <w:r w:rsidR="007B31DC" w:rsidRPr="00263088">
                <w:rPr>
                  <w:rStyle w:val="Hyperlink"/>
                  <w:rFonts w:ascii="Arial" w:hAnsi="Arial" w:cs="Arial"/>
                  <w:color w:val="auto"/>
                  <w:sz w:val="18"/>
                  <w:szCs w:val="18"/>
                </w:rPr>
                <w:t>www.education.govt.nz</w:t>
              </w:r>
            </w:hyperlink>
            <w:r w:rsidR="007B31DC" w:rsidRPr="00263088">
              <w:rPr>
                <w:rFonts w:cs="Arial"/>
                <w:szCs w:val="18"/>
              </w:rPr>
              <w:t xml:space="preserve"> </w:t>
            </w:r>
          </w:p>
        </w:tc>
        <w:tc>
          <w:tcPr>
            <w:tcW w:w="4877" w:type="dxa"/>
            <w:tcBorders>
              <w:top w:val="single" w:sz="4" w:space="0" w:color="A6A6A6" w:themeColor="background1" w:themeShade="A6"/>
              <w:bottom w:val="single" w:sz="4" w:space="0" w:color="A6A6A6" w:themeColor="background1" w:themeShade="A6"/>
            </w:tcBorders>
            <w:shd w:val="clear" w:color="auto" w:fill="auto"/>
            <w:tcMar>
              <w:top w:w="57" w:type="dxa"/>
            </w:tcMar>
          </w:tcPr>
          <w:p w:rsidR="005065F0" w:rsidRPr="00263088" w:rsidRDefault="007B31DC" w:rsidP="007B31DC">
            <w:pPr>
              <w:pStyle w:val="TableBullet"/>
            </w:pPr>
            <w:r w:rsidRPr="00263088">
              <w:rPr>
                <w:rFonts w:cs="Arial"/>
                <w:szCs w:val="18"/>
              </w:rPr>
              <w:t>Students with special education needs</w:t>
            </w:r>
            <w:r w:rsidRPr="00263088">
              <w:rPr>
                <w:rStyle w:val="Hyperlink"/>
                <w:rFonts w:ascii="Arial" w:hAnsi="Arial" w:cs="Arial"/>
                <w:color w:val="auto"/>
                <w:sz w:val="18"/>
                <w:szCs w:val="18"/>
              </w:rPr>
              <w:br/>
            </w:r>
            <w:hyperlink r:id="rId87" w:history="1">
              <w:r w:rsidRPr="00263088">
                <w:rPr>
                  <w:rStyle w:val="Hyperlink"/>
                  <w:rFonts w:ascii="Arial" w:hAnsi="Arial"/>
                  <w:color w:val="auto"/>
                  <w:sz w:val="18"/>
                </w:rPr>
                <w:t>www.education.govt.nz/school/student-support/special-education</w:t>
              </w:r>
            </w:hyperlink>
            <w:r w:rsidRPr="00263088">
              <w:t xml:space="preserve"> </w:t>
            </w:r>
          </w:p>
        </w:tc>
      </w:tr>
      <w:tr w:rsidR="005065F0" w:rsidRPr="00263088" w:rsidTr="00216E8D">
        <w:trPr>
          <w:cantSplit/>
        </w:trPr>
        <w:tc>
          <w:tcPr>
            <w:tcW w:w="4479" w:type="dxa"/>
            <w:tcBorders>
              <w:top w:val="single" w:sz="4" w:space="0" w:color="A6A6A6" w:themeColor="background1" w:themeShade="A6"/>
              <w:bottom w:val="single" w:sz="4" w:space="0" w:color="A6A6A6" w:themeColor="background1" w:themeShade="A6"/>
            </w:tcBorders>
            <w:shd w:val="clear" w:color="auto" w:fill="auto"/>
          </w:tcPr>
          <w:p w:rsidR="00267D5F" w:rsidRPr="00263088" w:rsidRDefault="007B31DC" w:rsidP="00FB43CA">
            <w:pPr>
              <w:pStyle w:val="TableText"/>
              <w:ind w:right="142"/>
              <w:rPr>
                <w:rFonts w:cs="Arial"/>
                <w:szCs w:val="18"/>
              </w:rPr>
            </w:pPr>
            <w:r w:rsidRPr="00263088">
              <w:rPr>
                <w:rFonts w:cs="Arial"/>
                <w:b/>
                <w:szCs w:val="18"/>
              </w:rPr>
              <w:t>Ministry of Pacific Island Affairs</w:t>
            </w:r>
          </w:p>
          <w:p w:rsidR="005065F0" w:rsidRPr="00263088" w:rsidRDefault="005065F0" w:rsidP="00FB43CA">
            <w:pPr>
              <w:pStyle w:val="TableText"/>
              <w:ind w:right="142"/>
              <w:rPr>
                <w:rFonts w:cs="Arial"/>
                <w:szCs w:val="18"/>
              </w:rPr>
            </w:pPr>
            <w:r w:rsidRPr="00263088">
              <w:rPr>
                <w:rFonts w:cs="Arial"/>
                <w:szCs w:val="18"/>
              </w:rPr>
              <w:t xml:space="preserve">The Ministry of Pacific Island Affairs liaises and communicates with </w:t>
            </w:r>
            <w:r w:rsidRPr="00263088">
              <w:rPr>
                <w:rFonts w:cs="Arial"/>
                <w:iCs/>
                <w:szCs w:val="18"/>
              </w:rPr>
              <w:t xml:space="preserve">Pasifika communities </w:t>
            </w:r>
            <w:r w:rsidRPr="00263088">
              <w:rPr>
                <w:rFonts w:cs="Arial"/>
                <w:szCs w:val="18"/>
              </w:rPr>
              <w:t xml:space="preserve">about government policies, processes and services. It aims to foster greater engagement with, and participation by, Pasifika peoples in government </w:t>
            </w:r>
            <w:r w:rsidR="00214ABB" w:rsidRPr="00263088">
              <w:rPr>
                <w:rFonts w:cs="Arial"/>
                <w:szCs w:val="18"/>
              </w:rPr>
              <w:t>decision-making.</w:t>
            </w:r>
          </w:p>
          <w:p w:rsidR="007B31DC" w:rsidRPr="00263088" w:rsidRDefault="00352536" w:rsidP="007B31DC">
            <w:pPr>
              <w:pStyle w:val="TableText"/>
              <w:ind w:right="142"/>
              <w:rPr>
                <w:rFonts w:cs="Arial"/>
                <w:szCs w:val="18"/>
              </w:rPr>
            </w:pPr>
            <w:hyperlink r:id="rId88" w:history="1">
              <w:r w:rsidR="007B31DC" w:rsidRPr="00263088">
                <w:rPr>
                  <w:rStyle w:val="Hyperlink"/>
                  <w:rFonts w:ascii="Arial" w:hAnsi="Arial" w:cs="Arial"/>
                  <w:color w:val="auto"/>
                  <w:sz w:val="18"/>
                  <w:szCs w:val="18"/>
                </w:rPr>
                <w:t>www.mpia.govt.nz</w:t>
              </w:r>
            </w:hyperlink>
            <w:r w:rsidR="007B31DC" w:rsidRPr="00263088">
              <w:rPr>
                <w:rFonts w:cs="Arial"/>
                <w:szCs w:val="18"/>
              </w:rPr>
              <w:t xml:space="preserve"> </w:t>
            </w:r>
          </w:p>
        </w:tc>
        <w:tc>
          <w:tcPr>
            <w:tcW w:w="4877" w:type="dxa"/>
            <w:tcBorders>
              <w:top w:val="single" w:sz="4" w:space="0" w:color="A6A6A6" w:themeColor="background1" w:themeShade="A6"/>
              <w:bottom w:val="single" w:sz="4" w:space="0" w:color="A6A6A6" w:themeColor="background1" w:themeShade="A6"/>
            </w:tcBorders>
            <w:shd w:val="clear" w:color="auto" w:fill="auto"/>
            <w:tcMar>
              <w:top w:w="57" w:type="dxa"/>
            </w:tcMar>
          </w:tcPr>
          <w:p w:rsidR="005065F0" w:rsidRPr="00263088" w:rsidRDefault="007B31DC" w:rsidP="007B31DC">
            <w:pPr>
              <w:pStyle w:val="TableBullet"/>
            </w:pPr>
            <w:r w:rsidRPr="00263088">
              <w:rPr>
                <w:rFonts w:cs="Arial"/>
                <w:szCs w:val="18"/>
              </w:rPr>
              <w:t>Pacific Analysis Framework, with Pacific Consultation Guidelines</w:t>
            </w:r>
            <w:r w:rsidR="005065F0" w:rsidRPr="00263088">
              <w:t xml:space="preserve"> (written </w:t>
            </w:r>
            <w:r w:rsidR="00267D5F" w:rsidRPr="00263088">
              <w:t>‘</w:t>
            </w:r>
            <w:r w:rsidR="005065F0" w:rsidRPr="00263088">
              <w:t>to provide assistance to government agencies in the development of policies and programmes aimed at Pacific people</w:t>
            </w:r>
            <w:r w:rsidR="00267D5F" w:rsidRPr="00263088">
              <w:t>’</w:t>
            </w:r>
            <w:r w:rsidR="005065F0" w:rsidRPr="00263088">
              <w:t>)</w:t>
            </w:r>
            <w:r w:rsidRPr="00263088">
              <w:br/>
            </w:r>
            <w:hyperlink r:id="rId89" w:history="1">
              <w:r w:rsidRPr="00263088">
                <w:rPr>
                  <w:rStyle w:val="Hyperlink"/>
                  <w:rFonts w:ascii="Arial" w:hAnsi="Arial"/>
                  <w:color w:val="auto"/>
                  <w:sz w:val="18"/>
                </w:rPr>
                <w:t>www.mpia.govt.nz/engaging-with-pacific-communities</w:t>
              </w:r>
            </w:hyperlink>
            <w:r w:rsidRPr="00263088">
              <w:t xml:space="preserve"> </w:t>
            </w:r>
          </w:p>
        </w:tc>
      </w:tr>
      <w:tr w:rsidR="005065F0" w:rsidRPr="00263088" w:rsidTr="00216E8D">
        <w:trPr>
          <w:cantSplit/>
        </w:trPr>
        <w:tc>
          <w:tcPr>
            <w:tcW w:w="4479" w:type="dxa"/>
            <w:tcBorders>
              <w:top w:val="single" w:sz="4" w:space="0" w:color="A6A6A6" w:themeColor="background1" w:themeShade="A6"/>
              <w:bottom w:val="single" w:sz="4" w:space="0" w:color="A6A6A6" w:themeColor="background1" w:themeShade="A6"/>
            </w:tcBorders>
            <w:shd w:val="clear" w:color="auto" w:fill="auto"/>
          </w:tcPr>
          <w:p w:rsidR="00267D5F" w:rsidRPr="00263088" w:rsidRDefault="007B31DC" w:rsidP="00FB43CA">
            <w:pPr>
              <w:pStyle w:val="TableText"/>
              <w:ind w:right="142"/>
              <w:rPr>
                <w:rFonts w:cs="Arial"/>
                <w:szCs w:val="18"/>
              </w:rPr>
            </w:pPr>
            <w:r w:rsidRPr="00263088">
              <w:rPr>
                <w:rFonts w:cs="Arial"/>
                <w:b/>
                <w:szCs w:val="18"/>
              </w:rPr>
              <w:t>Ministry of Social Development</w:t>
            </w:r>
          </w:p>
          <w:p w:rsidR="007B31DC" w:rsidRPr="00263088" w:rsidRDefault="005065F0" w:rsidP="00FB43CA">
            <w:pPr>
              <w:pStyle w:val="TableText"/>
              <w:ind w:right="142"/>
              <w:rPr>
                <w:rFonts w:cs="Arial"/>
                <w:szCs w:val="18"/>
              </w:rPr>
            </w:pPr>
            <w:r w:rsidRPr="00263088">
              <w:rPr>
                <w:rFonts w:cs="Arial"/>
                <w:szCs w:val="18"/>
              </w:rPr>
              <w:t>The Ministry of Social Development (MSD) runs a range of services to support people with disabilities</w:t>
            </w:r>
            <w:r w:rsidR="007B31DC" w:rsidRPr="00263088">
              <w:rPr>
                <w:rFonts w:cs="Arial"/>
                <w:szCs w:val="18"/>
              </w:rPr>
              <w:t xml:space="preserve"> through:</w:t>
            </w:r>
            <w:r w:rsidRPr="00263088">
              <w:rPr>
                <w:rFonts w:cs="Arial"/>
                <w:szCs w:val="18"/>
              </w:rPr>
              <w:t xml:space="preserve"> </w:t>
            </w:r>
          </w:p>
          <w:p w:rsidR="007B31DC" w:rsidRPr="00263088" w:rsidRDefault="007B31DC" w:rsidP="007B31DC">
            <w:pPr>
              <w:pStyle w:val="TableText"/>
              <w:numPr>
                <w:ilvl w:val="0"/>
                <w:numId w:val="20"/>
              </w:numPr>
              <w:ind w:left="312" w:right="142" w:hanging="284"/>
              <w:rPr>
                <w:rFonts w:cs="Arial"/>
                <w:szCs w:val="18"/>
              </w:rPr>
            </w:pPr>
            <w:r w:rsidRPr="00263088">
              <w:rPr>
                <w:rFonts w:cs="Arial"/>
                <w:szCs w:val="18"/>
              </w:rPr>
              <w:t>Community Investment</w:t>
            </w:r>
            <w:r w:rsidR="005065F0" w:rsidRPr="00263088">
              <w:rPr>
                <w:rFonts w:cs="Arial"/>
                <w:szCs w:val="18"/>
              </w:rPr>
              <w:t xml:space="preserve"> </w:t>
            </w:r>
            <w:hyperlink r:id="rId90" w:history="1">
              <w:r w:rsidR="00113FFF" w:rsidRPr="00263088">
                <w:rPr>
                  <w:rStyle w:val="Hyperlink"/>
                  <w:rFonts w:ascii="Arial" w:hAnsi="Arial" w:cs="Arial"/>
                  <w:color w:val="auto"/>
                  <w:sz w:val="18"/>
                  <w:szCs w:val="18"/>
                </w:rPr>
                <w:t>www.familyservices.govt.nz</w:t>
              </w:r>
            </w:hyperlink>
            <w:r w:rsidRPr="00263088">
              <w:rPr>
                <w:rFonts w:cs="Arial"/>
                <w:szCs w:val="18"/>
              </w:rPr>
              <w:t xml:space="preserve"> </w:t>
            </w:r>
          </w:p>
          <w:p w:rsidR="007B31DC" w:rsidRPr="00263088" w:rsidRDefault="007B31DC" w:rsidP="007B31DC">
            <w:pPr>
              <w:pStyle w:val="TableText"/>
              <w:numPr>
                <w:ilvl w:val="0"/>
                <w:numId w:val="20"/>
              </w:numPr>
              <w:ind w:left="312" w:right="142" w:hanging="284"/>
              <w:rPr>
                <w:rFonts w:cs="Arial"/>
                <w:szCs w:val="18"/>
              </w:rPr>
            </w:pPr>
            <w:r w:rsidRPr="00263088">
              <w:rPr>
                <w:rFonts w:cs="Arial"/>
                <w:bCs/>
                <w:iCs/>
                <w:szCs w:val="18"/>
              </w:rPr>
              <w:t>Community</w:t>
            </w:r>
            <w:r w:rsidRPr="00263088">
              <w:rPr>
                <w:rFonts w:cs="Arial"/>
                <w:szCs w:val="18"/>
              </w:rPr>
              <w:t xml:space="preserve"> Link</w:t>
            </w:r>
            <w:r w:rsidRPr="00263088">
              <w:rPr>
                <w:rFonts w:cs="Arial"/>
                <w:szCs w:val="18"/>
              </w:rPr>
              <w:br/>
            </w:r>
            <w:hyperlink r:id="rId91" w:history="1">
              <w:r w:rsidRPr="00263088">
                <w:rPr>
                  <w:rStyle w:val="Hyperlink"/>
                  <w:rFonts w:ascii="Arial" w:hAnsi="Arial" w:cs="Arial"/>
                  <w:color w:val="auto"/>
                  <w:sz w:val="18"/>
                  <w:szCs w:val="18"/>
                </w:rPr>
                <w:t>www.msd.govt.nz/what-we-can-do/community/community-link</w:t>
              </w:r>
            </w:hyperlink>
            <w:r w:rsidRPr="00263088">
              <w:rPr>
                <w:rFonts w:cs="Arial"/>
                <w:szCs w:val="18"/>
              </w:rPr>
              <w:t xml:space="preserve"> </w:t>
            </w:r>
          </w:p>
          <w:p w:rsidR="007B31DC" w:rsidRPr="00263088" w:rsidRDefault="007B31DC" w:rsidP="007B31DC">
            <w:pPr>
              <w:pStyle w:val="TableText"/>
              <w:numPr>
                <w:ilvl w:val="0"/>
                <w:numId w:val="20"/>
              </w:numPr>
              <w:ind w:left="312" w:right="142" w:hanging="284"/>
              <w:rPr>
                <w:rFonts w:cs="Arial"/>
                <w:szCs w:val="18"/>
              </w:rPr>
            </w:pPr>
            <w:r w:rsidRPr="00263088">
              <w:rPr>
                <w:rFonts w:cs="Arial"/>
                <w:szCs w:val="18"/>
              </w:rPr>
              <w:t>Work and Income</w:t>
            </w:r>
            <w:r w:rsidRPr="00263088">
              <w:rPr>
                <w:rFonts w:cs="Arial"/>
                <w:szCs w:val="18"/>
              </w:rPr>
              <w:br/>
            </w:r>
            <w:hyperlink r:id="rId92" w:history="1">
              <w:r w:rsidRPr="00263088">
                <w:rPr>
                  <w:rStyle w:val="Hyperlink"/>
                  <w:rFonts w:ascii="Arial" w:hAnsi="Arial" w:cs="Arial"/>
                  <w:color w:val="auto"/>
                  <w:sz w:val="18"/>
                  <w:szCs w:val="18"/>
                </w:rPr>
                <w:t>www.workandincome.govt.nz</w:t>
              </w:r>
            </w:hyperlink>
            <w:r w:rsidRPr="00263088">
              <w:rPr>
                <w:rFonts w:cs="Arial"/>
                <w:szCs w:val="18"/>
              </w:rPr>
              <w:t xml:space="preserve"> </w:t>
            </w:r>
          </w:p>
          <w:p w:rsidR="001F07DE" w:rsidRPr="00263088" w:rsidRDefault="001F07DE" w:rsidP="007B31DC">
            <w:pPr>
              <w:pStyle w:val="TableText"/>
              <w:ind w:left="28" w:right="142"/>
              <w:rPr>
                <w:rFonts w:cs="Arial"/>
                <w:szCs w:val="18"/>
              </w:rPr>
            </w:pPr>
          </w:p>
          <w:p w:rsidR="005065F0" w:rsidRPr="00263088" w:rsidRDefault="007B31DC" w:rsidP="00FB43CA">
            <w:pPr>
              <w:pStyle w:val="TableText"/>
              <w:ind w:right="142"/>
              <w:rPr>
                <w:rFonts w:cs="Arial"/>
                <w:szCs w:val="18"/>
                <w:lang w:val="en"/>
              </w:rPr>
            </w:pPr>
            <w:r w:rsidRPr="00263088">
              <w:rPr>
                <w:rFonts w:cs="Arial"/>
                <w:szCs w:val="18"/>
                <w:lang w:val="en"/>
              </w:rPr>
              <w:t>Child, Youth and Family</w:t>
            </w:r>
            <w:r w:rsidR="005065F0" w:rsidRPr="00263088">
              <w:rPr>
                <w:rFonts w:cs="Arial"/>
                <w:szCs w:val="18"/>
                <w:lang w:val="en"/>
              </w:rPr>
              <w:t xml:space="preserve"> is a service of the Ministry of Social Development. The service employs social workers who are able to help if you have concerns about the safety of a child or young person.</w:t>
            </w:r>
          </w:p>
          <w:p w:rsidR="007B31DC" w:rsidRPr="00263088" w:rsidRDefault="00352536" w:rsidP="007B31DC">
            <w:pPr>
              <w:pStyle w:val="TableText"/>
              <w:ind w:right="142"/>
              <w:rPr>
                <w:rFonts w:cs="Arial"/>
                <w:szCs w:val="18"/>
              </w:rPr>
            </w:pPr>
            <w:hyperlink r:id="rId93" w:history="1">
              <w:r w:rsidR="007B31DC" w:rsidRPr="00263088">
                <w:rPr>
                  <w:rStyle w:val="Hyperlink"/>
                  <w:rFonts w:ascii="Arial" w:hAnsi="Arial" w:cs="Arial"/>
                  <w:color w:val="auto"/>
                  <w:sz w:val="18"/>
                  <w:szCs w:val="18"/>
                </w:rPr>
                <w:t>www.cyf.govt.nz</w:t>
              </w:r>
            </w:hyperlink>
            <w:r w:rsidR="007B31DC" w:rsidRPr="00263088">
              <w:rPr>
                <w:rFonts w:cs="Arial"/>
                <w:szCs w:val="18"/>
              </w:rPr>
              <w:t xml:space="preserve"> </w:t>
            </w:r>
          </w:p>
        </w:tc>
        <w:tc>
          <w:tcPr>
            <w:tcW w:w="4877" w:type="dxa"/>
            <w:tcBorders>
              <w:top w:val="single" w:sz="4" w:space="0" w:color="A6A6A6" w:themeColor="background1" w:themeShade="A6"/>
              <w:bottom w:val="single" w:sz="4" w:space="0" w:color="A6A6A6" w:themeColor="background1" w:themeShade="A6"/>
            </w:tcBorders>
            <w:shd w:val="clear" w:color="auto" w:fill="auto"/>
            <w:tcMar>
              <w:top w:w="57" w:type="dxa"/>
            </w:tcMar>
          </w:tcPr>
          <w:p w:rsidR="001F07DE" w:rsidRPr="00263088" w:rsidRDefault="005065F0" w:rsidP="00216E8D">
            <w:pPr>
              <w:pStyle w:val="TableBullet"/>
            </w:pPr>
            <w:r w:rsidRPr="00263088">
              <w:rPr>
                <w:rStyle w:val="Hyperlink"/>
                <w:rFonts w:ascii="Arial" w:hAnsi="Arial" w:cs="Arial"/>
                <w:color w:val="auto"/>
                <w:sz w:val="18"/>
                <w:szCs w:val="18"/>
                <w:lang w:val="en"/>
              </w:rPr>
              <w:t>Think</w:t>
            </w:r>
            <w:r w:rsidRPr="00263088">
              <w:t xml:space="preserve"> Differently is a social change campaign to encourage and support a fundamental shift in attitudes and behaviour towards disabled people. It</w:t>
            </w:r>
            <w:r w:rsidR="00267D5F" w:rsidRPr="00263088">
              <w:t>’</w:t>
            </w:r>
            <w:r w:rsidRPr="00263088">
              <w:t>s about maximising opportunities and focusing on what people can do rather than what they can</w:t>
            </w:r>
            <w:r w:rsidR="00267D5F" w:rsidRPr="00263088">
              <w:t>’</w:t>
            </w:r>
            <w:r w:rsidRPr="00263088">
              <w:t>t</w:t>
            </w:r>
            <w:r w:rsidR="00267D5F" w:rsidRPr="00263088">
              <w:t>’</w:t>
            </w:r>
            <w:r w:rsidRPr="00263088">
              <w:t xml:space="preserve">. The campaign is led in partnership with the Office for Disability Issues. </w:t>
            </w:r>
            <w:r w:rsidR="00513CDB" w:rsidRPr="00263088">
              <w:br/>
            </w:r>
            <w:hyperlink r:id="rId94" w:history="1">
              <w:r w:rsidR="00513CDB" w:rsidRPr="00263088">
                <w:rPr>
                  <w:rStyle w:val="Hyperlink"/>
                  <w:rFonts w:ascii="Arial" w:hAnsi="Arial"/>
                  <w:color w:val="auto"/>
                  <w:sz w:val="18"/>
                </w:rPr>
                <w:t>www.thinkdifferently.org.nz</w:t>
              </w:r>
            </w:hyperlink>
            <w:r w:rsidR="00513CDB" w:rsidRPr="00263088">
              <w:t xml:space="preserve"> </w:t>
            </w:r>
            <w:r w:rsidR="00513CDB" w:rsidRPr="00263088">
              <w:br/>
            </w:r>
            <w:r w:rsidRPr="00263088">
              <w:t xml:space="preserve">Think Differently produces a </w:t>
            </w:r>
            <w:r w:rsidR="00513CDB" w:rsidRPr="00263088">
              <w:rPr>
                <w:rFonts w:cs="Arial"/>
                <w:szCs w:val="18"/>
              </w:rPr>
              <w:t>Social Change Toolkit</w:t>
            </w:r>
            <w:r w:rsidRPr="00263088">
              <w:t xml:space="preserve"> with a range of useful resources, templates and tips.</w:t>
            </w:r>
            <w:r w:rsidR="00513CDB" w:rsidRPr="00263088">
              <w:br/>
            </w:r>
            <w:hyperlink r:id="rId95" w:history="1">
              <w:r w:rsidR="00513CDB" w:rsidRPr="00263088">
                <w:rPr>
                  <w:rStyle w:val="Hyperlink"/>
                  <w:rFonts w:ascii="Arial" w:hAnsi="Arial"/>
                  <w:color w:val="auto"/>
                  <w:sz w:val="18"/>
                </w:rPr>
                <w:t>socialchangetoolkit.org.nz</w:t>
              </w:r>
            </w:hyperlink>
            <w:r w:rsidR="00513CDB" w:rsidRPr="00263088">
              <w:t xml:space="preserve"> </w:t>
            </w:r>
          </w:p>
          <w:p w:rsidR="005065F0" w:rsidRPr="00263088" w:rsidRDefault="00513CDB" w:rsidP="00513CDB">
            <w:pPr>
              <w:pStyle w:val="TableBullet"/>
            </w:pPr>
            <w:r w:rsidRPr="00263088">
              <w:rPr>
                <w:rFonts w:cs="Arial"/>
                <w:szCs w:val="18"/>
                <w:lang w:val="en"/>
              </w:rPr>
              <w:t>Child, Youth and Family:</w:t>
            </w:r>
            <w:r w:rsidRPr="00263088">
              <w:rPr>
                <w:rFonts w:cs="Arial"/>
                <w:i/>
                <w:szCs w:val="18"/>
                <w:lang w:val="en"/>
              </w:rPr>
              <w:t xml:space="preserve"> ‘If you are worried’</w:t>
            </w:r>
            <w:r w:rsidRPr="00263088">
              <w:rPr>
                <w:rStyle w:val="Hyperlink"/>
                <w:rFonts w:ascii="Arial" w:hAnsi="Arial" w:cs="Arial"/>
                <w:i/>
                <w:color w:val="auto"/>
                <w:sz w:val="18"/>
                <w:szCs w:val="18"/>
                <w:lang w:val="en"/>
              </w:rPr>
              <w:br/>
            </w:r>
            <w:hyperlink r:id="rId96" w:history="1">
              <w:r w:rsidRPr="00263088">
                <w:rPr>
                  <w:rStyle w:val="Hyperlink"/>
                  <w:rFonts w:ascii="Arial" w:hAnsi="Arial"/>
                  <w:color w:val="auto"/>
                  <w:sz w:val="18"/>
                </w:rPr>
                <w:t>www.cyf.govt.nz/keeping-kids-safe/if-you-are-worried</w:t>
              </w:r>
            </w:hyperlink>
            <w:r w:rsidRPr="00263088">
              <w:t xml:space="preserve"> </w:t>
            </w:r>
          </w:p>
        </w:tc>
      </w:tr>
      <w:tr w:rsidR="005065F0" w:rsidRPr="00263088" w:rsidTr="00216E8D">
        <w:trPr>
          <w:cantSplit/>
        </w:trPr>
        <w:tc>
          <w:tcPr>
            <w:tcW w:w="4479" w:type="dxa"/>
            <w:tcBorders>
              <w:top w:val="single" w:sz="4" w:space="0" w:color="A6A6A6" w:themeColor="background1" w:themeShade="A6"/>
              <w:bottom w:val="single" w:sz="4" w:space="0" w:color="A6A6A6" w:themeColor="background1" w:themeShade="A6"/>
            </w:tcBorders>
            <w:shd w:val="clear" w:color="auto" w:fill="auto"/>
          </w:tcPr>
          <w:p w:rsidR="00267D5F" w:rsidRPr="00263088" w:rsidRDefault="00216E8D" w:rsidP="00FB43CA">
            <w:pPr>
              <w:pStyle w:val="TableText"/>
              <w:ind w:right="142"/>
              <w:rPr>
                <w:rFonts w:cs="Arial"/>
                <w:szCs w:val="18"/>
              </w:rPr>
            </w:pPr>
            <w:r w:rsidRPr="00263088">
              <w:rPr>
                <w:rFonts w:cs="Arial"/>
                <w:b/>
                <w:szCs w:val="18"/>
              </w:rPr>
              <w:t>New Zealand Police</w:t>
            </w:r>
          </w:p>
          <w:p w:rsidR="005065F0" w:rsidRPr="00263088" w:rsidRDefault="005065F0" w:rsidP="00FB43CA">
            <w:pPr>
              <w:pStyle w:val="TableText"/>
              <w:ind w:right="142"/>
              <w:rPr>
                <w:rFonts w:cs="Arial"/>
                <w:szCs w:val="18"/>
              </w:rPr>
            </w:pPr>
            <w:r w:rsidRPr="00263088">
              <w:rPr>
                <w:rFonts w:cs="Arial"/>
                <w:szCs w:val="18"/>
              </w:rPr>
              <w:t>The Police are responsible for protecting public safety and maintaining law an</w:t>
            </w:r>
            <w:r w:rsidR="006F48CC" w:rsidRPr="00263088">
              <w:rPr>
                <w:rFonts w:cs="Arial"/>
                <w:szCs w:val="18"/>
              </w:rPr>
              <w:t>d order.</w:t>
            </w:r>
          </w:p>
          <w:p w:rsidR="00513CDB" w:rsidRPr="00263088" w:rsidRDefault="00352536" w:rsidP="00FB43CA">
            <w:pPr>
              <w:pStyle w:val="TableText"/>
              <w:ind w:right="142"/>
              <w:rPr>
                <w:rFonts w:cs="Arial"/>
                <w:szCs w:val="18"/>
              </w:rPr>
            </w:pPr>
            <w:hyperlink r:id="rId97" w:history="1">
              <w:r w:rsidR="00513CDB" w:rsidRPr="00263088">
                <w:rPr>
                  <w:rStyle w:val="Hyperlink"/>
                  <w:rFonts w:ascii="Arial" w:hAnsi="Arial" w:cs="Arial"/>
                  <w:color w:val="auto"/>
                  <w:sz w:val="18"/>
                  <w:szCs w:val="18"/>
                </w:rPr>
                <w:t>www.police.govt.nz</w:t>
              </w:r>
            </w:hyperlink>
            <w:r w:rsidR="00513CDB" w:rsidRPr="00263088">
              <w:rPr>
                <w:rFonts w:cs="Arial"/>
                <w:szCs w:val="18"/>
              </w:rPr>
              <w:t xml:space="preserve"> </w:t>
            </w:r>
          </w:p>
        </w:tc>
        <w:tc>
          <w:tcPr>
            <w:tcW w:w="4877" w:type="dxa"/>
            <w:tcBorders>
              <w:top w:val="single" w:sz="4" w:space="0" w:color="A6A6A6" w:themeColor="background1" w:themeShade="A6"/>
              <w:bottom w:val="single" w:sz="4" w:space="0" w:color="A6A6A6" w:themeColor="background1" w:themeShade="A6"/>
            </w:tcBorders>
            <w:shd w:val="clear" w:color="auto" w:fill="auto"/>
            <w:tcMar>
              <w:top w:w="57" w:type="dxa"/>
            </w:tcMar>
          </w:tcPr>
          <w:p w:rsidR="001F07DE" w:rsidRPr="00263088" w:rsidRDefault="00B83D42" w:rsidP="006F48CC">
            <w:pPr>
              <w:pStyle w:val="TableBullet"/>
              <w:spacing w:before="60"/>
            </w:pPr>
            <w:r w:rsidRPr="00263088">
              <w:rPr>
                <w:rFonts w:cs="Arial"/>
                <w:szCs w:val="18"/>
              </w:rPr>
              <w:t>How to report a crime</w:t>
            </w:r>
            <w:r w:rsidRPr="00263088">
              <w:rPr>
                <w:rStyle w:val="Hyperlink"/>
                <w:rFonts w:ascii="Arial" w:hAnsi="Arial" w:cs="Arial"/>
                <w:color w:val="auto"/>
                <w:sz w:val="18"/>
                <w:szCs w:val="18"/>
              </w:rPr>
              <w:br/>
            </w:r>
            <w:hyperlink r:id="rId98" w:history="1">
              <w:r w:rsidRPr="00263088">
                <w:rPr>
                  <w:rStyle w:val="Hyperlink"/>
                  <w:rFonts w:ascii="Arial" w:hAnsi="Arial"/>
                  <w:color w:val="auto"/>
                  <w:sz w:val="18"/>
                </w:rPr>
                <w:t>www.police.govt.nz/contact-us/how-report-crime</w:t>
              </w:r>
            </w:hyperlink>
          </w:p>
          <w:p w:rsidR="005065F0" w:rsidRPr="00263088" w:rsidRDefault="00B83D42" w:rsidP="00B83D42">
            <w:pPr>
              <w:pStyle w:val="TableBullet"/>
            </w:pPr>
            <w:r w:rsidRPr="00263088">
              <w:rPr>
                <w:rFonts w:cs="Arial"/>
                <w:szCs w:val="18"/>
              </w:rPr>
              <w:t>‘I suspect a child is being abused. What should I do?’</w:t>
            </w:r>
            <w:r w:rsidRPr="00263088">
              <w:rPr>
                <w:rStyle w:val="Hyperlink"/>
                <w:rFonts w:ascii="Arial" w:hAnsi="Arial" w:cs="Arial"/>
                <w:color w:val="auto"/>
                <w:sz w:val="18"/>
                <w:szCs w:val="18"/>
              </w:rPr>
              <w:br/>
            </w:r>
            <w:hyperlink r:id="rId99" w:history="1">
              <w:r w:rsidRPr="00263088">
                <w:rPr>
                  <w:rStyle w:val="Hyperlink"/>
                  <w:rFonts w:ascii="Arial" w:hAnsi="Arial"/>
                  <w:color w:val="auto"/>
                  <w:sz w:val="18"/>
                </w:rPr>
                <w:t>www.police.govt.nz/faq/i-suspect-a-child-is-being-abused-what-should-i-do</w:t>
              </w:r>
            </w:hyperlink>
            <w:r w:rsidRPr="00263088">
              <w:t xml:space="preserve"> </w:t>
            </w:r>
          </w:p>
        </w:tc>
      </w:tr>
      <w:tr w:rsidR="005065F0" w:rsidRPr="00263088" w:rsidTr="00216E8D">
        <w:trPr>
          <w:cantSplit/>
        </w:trPr>
        <w:tc>
          <w:tcPr>
            <w:tcW w:w="4479" w:type="dxa"/>
            <w:tcBorders>
              <w:top w:val="single" w:sz="4" w:space="0" w:color="A6A6A6" w:themeColor="background1" w:themeShade="A6"/>
              <w:bottom w:val="single" w:sz="4" w:space="0" w:color="A6A6A6" w:themeColor="background1" w:themeShade="A6"/>
            </w:tcBorders>
            <w:shd w:val="clear" w:color="auto" w:fill="auto"/>
          </w:tcPr>
          <w:p w:rsidR="00267D5F" w:rsidRPr="00263088" w:rsidRDefault="00DA3F06" w:rsidP="00FB43CA">
            <w:pPr>
              <w:pStyle w:val="TableText"/>
              <w:ind w:right="142"/>
              <w:rPr>
                <w:rFonts w:cs="Arial"/>
                <w:szCs w:val="18"/>
              </w:rPr>
            </w:pPr>
            <w:r w:rsidRPr="00263088">
              <w:rPr>
                <w:rFonts w:cs="Arial"/>
                <w:b/>
                <w:szCs w:val="18"/>
              </w:rPr>
              <w:lastRenderedPageBreak/>
              <w:t>Office for Disability Issues</w:t>
            </w:r>
          </w:p>
          <w:p w:rsidR="00267D5F" w:rsidRPr="00263088" w:rsidRDefault="005065F0" w:rsidP="00FB43CA">
            <w:pPr>
              <w:pStyle w:val="TableText"/>
              <w:ind w:right="142"/>
              <w:rPr>
                <w:rFonts w:cs="Arial"/>
                <w:szCs w:val="18"/>
              </w:rPr>
            </w:pPr>
            <w:r w:rsidRPr="00263088">
              <w:rPr>
                <w:rFonts w:cs="Arial"/>
                <w:szCs w:val="18"/>
              </w:rPr>
              <w:t>The Office for Disability Issues (ODI) is a strategic and whole-of-government focused policy group, located within the MSD.</w:t>
            </w:r>
          </w:p>
          <w:p w:rsidR="001F07DE" w:rsidRPr="00263088" w:rsidRDefault="005065F0" w:rsidP="00216E8D">
            <w:pPr>
              <w:pStyle w:val="TableText"/>
              <w:ind w:right="142"/>
              <w:rPr>
                <w:rFonts w:cs="Arial"/>
                <w:szCs w:val="18"/>
              </w:rPr>
            </w:pPr>
            <w:r w:rsidRPr="00263088">
              <w:rPr>
                <w:rFonts w:cs="Arial"/>
                <w:szCs w:val="18"/>
              </w:rPr>
              <w:t>It promotes and monitors the implementation of</w:t>
            </w:r>
            <w:r w:rsidR="00216E8D" w:rsidRPr="00263088">
              <w:rPr>
                <w:rFonts w:cs="Arial"/>
                <w:szCs w:val="18"/>
              </w:rPr>
              <w:t xml:space="preserve"> </w:t>
            </w:r>
            <w:r w:rsidRPr="00263088">
              <w:rPr>
                <w:rFonts w:cs="Arial"/>
                <w:szCs w:val="18"/>
              </w:rPr>
              <w:t xml:space="preserve">the </w:t>
            </w:r>
            <w:r w:rsidR="00216E8D" w:rsidRPr="00263088">
              <w:rPr>
                <w:rFonts w:cs="Arial"/>
                <w:szCs w:val="18"/>
              </w:rPr>
              <w:t>New Zealand Disability Strategy</w:t>
            </w:r>
            <w:r w:rsidRPr="00263088">
              <w:rPr>
                <w:rFonts w:cs="Arial"/>
                <w:iCs/>
                <w:szCs w:val="18"/>
              </w:rPr>
              <w:t xml:space="preserve"> </w:t>
            </w:r>
            <w:r w:rsidR="00216E8D" w:rsidRPr="00263088">
              <w:rPr>
                <w:rFonts w:cs="Arial"/>
                <w:iCs/>
                <w:szCs w:val="18"/>
              </w:rPr>
              <w:t xml:space="preserve">and </w:t>
            </w:r>
            <w:r w:rsidRPr="00263088">
              <w:rPr>
                <w:rFonts w:cs="Arial"/>
                <w:szCs w:val="18"/>
              </w:rPr>
              <w:t xml:space="preserve">the </w:t>
            </w:r>
            <w:r w:rsidR="00216E8D" w:rsidRPr="00263088">
              <w:rPr>
                <w:rFonts w:cs="Arial"/>
                <w:bCs/>
                <w:iCs/>
                <w:szCs w:val="18"/>
              </w:rPr>
              <w:t>United Nations Convention</w:t>
            </w:r>
            <w:r w:rsidR="00216E8D" w:rsidRPr="00263088">
              <w:rPr>
                <w:rFonts w:cs="Arial"/>
                <w:b/>
                <w:bCs/>
                <w:iCs/>
                <w:szCs w:val="18"/>
              </w:rPr>
              <w:t xml:space="preserve"> </w:t>
            </w:r>
            <w:r w:rsidR="00216E8D" w:rsidRPr="00263088">
              <w:rPr>
                <w:rFonts w:cs="Arial"/>
                <w:bCs/>
                <w:iCs/>
                <w:szCs w:val="18"/>
              </w:rPr>
              <w:t xml:space="preserve">on the Rights of </w:t>
            </w:r>
            <w:r w:rsidR="00216E8D" w:rsidRPr="00263088">
              <w:rPr>
                <w:rFonts w:cs="Arial"/>
                <w:szCs w:val="18"/>
              </w:rPr>
              <w:t>Persons</w:t>
            </w:r>
            <w:r w:rsidR="00216E8D" w:rsidRPr="00263088">
              <w:rPr>
                <w:rFonts w:cs="Arial"/>
                <w:bCs/>
                <w:iCs/>
                <w:szCs w:val="18"/>
              </w:rPr>
              <w:t xml:space="preserve"> with Disabilities</w:t>
            </w:r>
            <w:r w:rsidRPr="00263088">
              <w:rPr>
                <w:rFonts w:cs="Arial"/>
                <w:iCs/>
                <w:szCs w:val="18"/>
              </w:rPr>
              <w:t>.</w:t>
            </w:r>
            <w:r w:rsidRPr="00263088">
              <w:rPr>
                <w:rFonts w:cs="Arial"/>
                <w:szCs w:val="18"/>
              </w:rPr>
              <w:t xml:space="preserve"> It also works in partnership with the MSD to lead the </w:t>
            </w:r>
            <w:r w:rsidRPr="00263088">
              <w:rPr>
                <w:rFonts w:cs="Arial"/>
                <w:iCs/>
                <w:szCs w:val="18"/>
              </w:rPr>
              <w:t xml:space="preserve">Think </w:t>
            </w:r>
            <w:r w:rsidRPr="00263088">
              <w:rPr>
                <w:rFonts w:cs="Arial"/>
                <w:szCs w:val="18"/>
              </w:rPr>
              <w:t>Differently campaign (see the MSD resource list above).</w:t>
            </w:r>
          </w:p>
          <w:p w:rsidR="005065F0" w:rsidRPr="00263088" w:rsidRDefault="005065F0" w:rsidP="00FB43CA">
            <w:pPr>
              <w:pStyle w:val="TableText"/>
              <w:ind w:right="142"/>
              <w:rPr>
                <w:rFonts w:cs="Arial"/>
                <w:szCs w:val="18"/>
              </w:rPr>
            </w:pPr>
            <w:r w:rsidRPr="00263088">
              <w:rPr>
                <w:rFonts w:cs="Arial"/>
                <w:szCs w:val="18"/>
              </w:rPr>
              <w:t>The ODI</w:t>
            </w:r>
            <w:r w:rsidR="00267D5F" w:rsidRPr="00263088">
              <w:rPr>
                <w:rFonts w:cs="Arial"/>
                <w:szCs w:val="18"/>
              </w:rPr>
              <w:t>’</w:t>
            </w:r>
            <w:r w:rsidRPr="00263088">
              <w:rPr>
                <w:rFonts w:cs="Arial"/>
                <w:szCs w:val="18"/>
              </w:rPr>
              <w:t xml:space="preserve">s website publishes helpful access guides and </w:t>
            </w:r>
            <w:r w:rsidR="00214ABB" w:rsidRPr="00263088">
              <w:rPr>
                <w:rFonts w:cs="Arial"/>
                <w:szCs w:val="18"/>
              </w:rPr>
              <w:t>toolkits to inclusive practice.</w:t>
            </w:r>
          </w:p>
          <w:p w:rsidR="00B83D42" w:rsidRPr="00263088" w:rsidRDefault="00352536" w:rsidP="00FB43CA">
            <w:pPr>
              <w:pStyle w:val="TableText"/>
              <w:ind w:right="142"/>
              <w:rPr>
                <w:rFonts w:cs="Arial"/>
                <w:szCs w:val="18"/>
              </w:rPr>
            </w:pPr>
            <w:hyperlink r:id="rId100" w:history="1">
              <w:r w:rsidR="00B83D42" w:rsidRPr="00263088">
                <w:rPr>
                  <w:rStyle w:val="Hyperlink"/>
                  <w:rFonts w:ascii="Arial" w:hAnsi="Arial" w:cs="Arial"/>
                  <w:color w:val="auto"/>
                  <w:sz w:val="18"/>
                  <w:szCs w:val="18"/>
                </w:rPr>
                <w:t>www.odi.govt.nz</w:t>
              </w:r>
            </w:hyperlink>
            <w:r w:rsidR="00B83D42" w:rsidRPr="00263088">
              <w:rPr>
                <w:rFonts w:cs="Arial"/>
                <w:szCs w:val="18"/>
              </w:rPr>
              <w:t xml:space="preserve"> </w:t>
            </w:r>
          </w:p>
        </w:tc>
        <w:tc>
          <w:tcPr>
            <w:tcW w:w="4877" w:type="dxa"/>
            <w:tcBorders>
              <w:top w:val="single" w:sz="4" w:space="0" w:color="A6A6A6" w:themeColor="background1" w:themeShade="A6"/>
              <w:bottom w:val="single" w:sz="4" w:space="0" w:color="A6A6A6" w:themeColor="background1" w:themeShade="A6"/>
            </w:tcBorders>
            <w:shd w:val="clear" w:color="auto" w:fill="auto"/>
            <w:tcMar>
              <w:top w:w="57" w:type="dxa"/>
            </w:tcMar>
          </w:tcPr>
          <w:p w:rsidR="001F07DE" w:rsidRPr="00263088" w:rsidRDefault="00B83D42" w:rsidP="00216E8D">
            <w:pPr>
              <w:pStyle w:val="TableBullet"/>
            </w:pPr>
            <w:r w:rsidRPr="00263088">
              <w:rPr>
                <w:rFonts w:cs="Arial"/>
                <w:szCs w:val="18"/>
              </w:rPr>
              <w:t>New Zealand Disability Strategy</w:t>
            </w:r>
            <w:r w:rsidRPr="00263088">
              <w:rPr>
                <w:rStyle w:val="Hyperlink"/>
                <w:rFonts w:ascii="Arial" w:hAnsi="Arial" w:cs="Arial"/>
                <w:color w:val="auto"/>
                <w:sz w:val="18"/>
                <w:szCs w:val="18"/>
              </w:rPr>
              <w:br/>
            </w:r>
            <w:hyperlink r:id="rId101" w:history="1">
              <w:r w:rsidRPr="00263088">
                <w:rPr>
                  <w:rStyle w:val="Hyperlink"/>
                  <w:rFonts w:ascii="Arial" w:hAnsi="Arial"/>
                  <w:color w:val="auto"/>
                  <w:sz w:val="18"/>
                </w:rPr>
                <w:t>www.odi.govt.nz/nzds</w:t>
              </w:r>
            </w:hyperlink>
            <w:r w:rsidRPr="00263088">
              <w:t xml:space="preserve"> </w:t>
            </w:r>
          </w:p>
          <w:p w:rsidR="001F07DE" w:rsidRPr="00263088" w:rsidRDefault="00B83D42" w:rsidP="00216E8D">
            <w:pPr>
              <w:pStyle w:val="TableBullet"/>
            </w:pPr>
            <w:r w:rsidRPr="00263088">
              <w:rPr>
                <w:rFonts w:cs="Arial"/>
                <w:szCs w:val="18"/>
              </w:rPr>
              <w:t>Key points on running an accessible meeting</w:t>
            </w:r>
            <w:r w:rsidRPr="00263088">
              <w:rPr>
                <w:rStyle w:val="Hyperlink"/>
                <w:rFonts w:ascii="Arial" w:hAnsi="Arial" w:cs="Arial"/>
                <w:color w:val="auto"/>
                <w:sz w:val="18"/>
                <w:szCs w:val="18"/>
              </w:rPr>
              <w:br/>
            </w:r>
            <w:hyperlink r:id="rId102" w:history="1">
              <w:r w:rsidRPr="00263088">
                <w:rPr>
                  <w:rStyle w:val="Hyperlink"/>
                  <w:rFonts w:ascii="Arial" w:hAnsi="Arial"/>
                  <w:color w:val="auto"/>
                  <w:sz w:val="18"/>
                </w:rPr>
                <w:t>www.odi.govt.nz/resources/guides-and-toolkits/disability-perspective/resources/running-accessible-meeting.html</w:t>
              </w:r>
            </w:hyperlink>
            <w:r w:rsidRPr="00263088">
              <w:t xml:space="preserve"> </w:t>
            </w:r>
          </w:p>
          <w:p w:rsidR="005065F0" w:rsidRPr="00263088" w:rsidRDefault="00B83D42" w:rsidP="00216E8D">
            <w:pPr>
              <w:pStyle w:val="TableBullet"/>
            </w:pPr>
            <w:r w:rsidRPr="00263088">
              <w:t>Effective communication with deaf people: A guide to working with New Zealand Sign Language interpreters</w:t>
            </w:r>
            <w:r w:rsidRPr="00263088">
              <w:rPr>
                <w:rStyle w:val="Hyperlink"/>
                <w:rFonts w:ascii="Arial" w:hAnsi="Arial" w:cs="Arial"/>
                <w:i/>
                <w:color w:val="auto"/>
                <w:sz w:val="18"/>
                <w:szCs w:val="18"/>
              </w:rPr>
              <w:br/>
            </w:r>
            <w:hyperlink r:id="rId103" w:history="1">
              <w:r w:rsidRPr="00263088">
                <w:rPr>
                  <w:rStyle w:val="Hyperlink"/>
                  <w:rFonts w:ascii="Arial" w:hAnsi="Arial"/>
                  <w:color w:val="auto"/>
                  <w:sz w:val="18"/>
                </w:rPr>
                <w:t>www.odi.govt.nz/resources/guides-and-toolkits/working-with-nzsl-interpreters/index.html</w:t>
              </w:r>
            </w:hyperlink>
            <w:r w:rsidRPr="00263088">
              <w:t xml:space="preserve"> </w:t>
            </w:r>
          </w:p>
          <w:p w:rsidR="00216E8D" w:rsidRPr="00263088" w:rsidRDefault="00216E8D" w:rsidP="00216E8D">
            <w:pPr>
              <w:pStyle w:val="TableBullet"/>
            </w:pPr>
            <w:r w:rsidRPr="00263088">
              <w:rPr>
                <w:rFonts w:cs="Arial"/>
                <w:szCs w:val="18"/>
              </w:rPr>
              <w:t xml:space="preserve">The </w:t>
            </w:r>
            <w:r w:rsidRPr="00263088">
              <w:rPr>
                <w:rFonts w:cs="Arial"/>
                <w:bCs/>
                <w:iCs/>
                <w:szCs w:val="18"/>
              </w:rPr>
              <w:t>United Nations Convention</w:t>
            </w:r>
            <w:r w:rsidRPr="00263088">
              <w:rPr>
                <w:rFonts w:cs="Arial"/>
                <w:b/>
                <w:bCs/>
                <w:iCs/>
                <w:szCs w:val="18"/>
              </w:rPr>
              <w:t xml:space="preserve"> </w:t>
            </w:r>
            <w:r w:rsidRPr="00263088">
              <w:rPr>
                <w:rFonts w:cs="Arial"/>
                <w:bCs/>
                <w:iCs/>
                <w:szCs w:val="18"/>
              </w:rPr>
              <w:t xml:space="preserve">on the Rights of </w:t>
            </w:r>
            <w:r w:rsidRPr="00263088">
              <w:rPr>
                <w:rFonts w:cs="Arial"/>
                <w:szCs w:val="18"/>
              </w:rPr>
              <w:t>Persons</w:t>
            </w:r>
            <w:r w:rsidRPr="00263088">
              <w:rPr>
                <w:rFonts w:cs="Arial"/>
                <w:bCs/>
                <w:iCs/>
                <w:szCs w:val="18"/>
              </w:rPr>
              <w:t xml:space="preserve"> with Disabilities</w:t>
            </w:r>
            <w:r w:rsidRPr="00263088">
              <w:rPr>
                <w:rFonts w:cs="Arial"/>
                <w:iCs/>
                <w:szCs w:val="18"/>
              </w:rPr>
              <w:br/>
            </w:r>
            <w:hyperlink r:id="rId104" w:history="1">
              <w:r w:rsidRPr="00263088">
                <w:rPr>
                  <w:rStyle w:val="Hyperlink"/>
                  <w:rFonts w:ascii="Arial" w:hAnsi="Arial" w:cs="Arial"/>
                  <w:color w:val="auto"/>
                  <w:sz w:val="18"/>
                  <w:szCs w:val="18"/>
                </w:rPr>
                <w:t>www.un.org/disabilities/convention/conventionfull.shtml</w:t>
              </w:r>
            </w:hyperlink>
            <w:r w:rsidRPr="00263088">
              <w:rPr>
                <w:rFonts w:cs="Arial"/>
                <w:szCs w:val="18"/>
              </w:rPr>
              <w:t xml:space="preserve"> </w:t>
            </w:r>
          </w:p>
        </w:tc>
      </w:tr>
      <w:tr w:rsidR="005065F0" w:rsidRPr="00263088" w:rsidTr="00216E8D">
        <w:trPr>
          <w:cantSplit/>
        </w:trPr>
        <w:tc>
          <w:tcPr>
            <w:tcW w:w="4479" w:type="dxa"/>
            <w:tcBorders>
              <w:top w:val="single" w:sz="4" w:space="0" w:color="A6A6A6" w:themeColor="background1" w:themeShade="A6"/>
              <w:bottom w:val="single" w:sz="4" w:space="0" w:color="A6A6A6" w:themeColor="background1" w:themeShade="A6"/>
            </w:tcBorders>
            <w:shd w:val="clear" w:color="auto" w:fill="auto"/>
          </w:tcPr>
          <w:p w:rsidR="001F07DE" w:rsidRPr="00263088" w:rsidRDefault="00216E8D" w:rsidP="00FB43CA">
            <w:pPr>
              <w:pStyle w:val="TableText"/>
              <w:ind w:right="142"/>
              <w:rPr>
                <w:rFonts w:cs="Arial"/>
                <w:szCs w:val="18"/>
              </w:rPr>
            </w:pPr>
            <w:r w:rsidRPr="00263088">
              <w:rPr>
                <w:rFonts w:cs="Arial"/>
                <w:b/>
                <w:szCs w:val="18"/>
              </w:rPr>
              <w:t>Office of Ethnic Communities</w:t>
            </w:r>
            <w:r w:rsidR="005065F0" w:rsidRPr="00263088">
              <w:rPr>
                <w:rFonts w:cs="Arial"/>
                <w:szCs w:val="18"/>
              </w:rPr>
              <w:br/>
              <w:t>(previously the Office of Ethnic Affairs)</w:t>
            </w:r>
          </w:p>
          <w:p w:rsidR="005065F0" w:rsidRPr="00263088" w:rsidRDefault="005065F0" w:rsidP="00FB43CA">
            <w:pPr>
              <w:pStyle w:val="TableText"/>
              <w:ind w:right="142"/>
              <w:rPr>
                <w:rFonts w:cs="Arial"/>
                <w:szCs w:val="18"/>
              </w:rPr>
            </w:pPr>
            <w:r w:rsidRPr="00263088">
              <w:rPr>
                <w:rFonts w:cs="Arial"/>
                <w:szCs w:val="18"/>
              </w:rPr>
              <w:t>The Office of Ethnic Communities provides advice and information to support people working with ethnic communities.</w:t>
            </w:r>
          </w:p>
          <w:p w:rsidR="00216E8D" w:rsidRPr="00263088" w:rsidRDefault="00352536" w:rsidP="00216E8D">
            <w:pPr>
              <w:pStyle w:val="TableText"/>
              <w:ind w:right="142"/>
              <w:rPr>
                <w:rFonts w:cs="Arial"/>
                <w:szCs w:val="18"/>
              </w:rPr>
            </w:pPr>
            <w:hyperlink r:id="rId105" w:history="1">
              <w:r w:rsidR="00216E8D" w:rsidRPr="00263088">
                <w:rPr>
                  <w:rStyle w:val="Hyperlink"/>
                  <w:rFonts w:ascii="Arial" w:hAnsi="Arial" w:cs="Arial"/>
                  <w:color w:val="auto"/>
                  <w:sz w:val="18"/>
                  <w:szCs w:val="18"/>
                </w:rPr>
                <w:t>ethniccommunities.govt.nz</w:t>
              </w:r>
            </w:hyperlink>
            <w:r w:rsidR="00216E8D" w:rsidRPr="00263088">
              <w:rPr>
                <w:rFonts w:cs="Arial"/>
                <w:szCs w:val="18"/>
              </w:rPr>
              <w:t xml:space="preserve"> </w:t>
            </w:r>
          </w:p>
        </w:tc>
        <w:tc>
          <w:tcPr>
            <w:tcW w:w="4877" w:type="dxa"/>
            <w:tcBorders>
              <w:top w:val="single" w:sz="4" w:space="0" w:color="A6A6A6" w:themeColor="background1" w:themeShade="A6"/>
              <w:bottom w:val="single" w:sz="4" w:space="0" w:color="A6A6A6" w:themeColor="background1" w:themeShade="A6"/>
            </w:tcBorders>
            <w:shd w:val="clear" w:color="auto" w:fill="auto"/>
            <w:tcMar>
              <w:top w:w="57" w:type="dxa"/>
            </w:tcMar>
          </w:tcPr>
          <w:p w:rsidR="005065F0" w:rsidRPr="00263088" w:rsidRDefault="00216E8D" w:rsidP="00216E8D">
            <w:pPr>
              <w:pStyle w:val="TableBullet"/>
            </w:pPr>
            <w:r w:rsidRPr="00263088">
              <w:rPr>
                <w:rFonts w:cs="Arial"/>
                <w:szCs w:val="18"/>
              </w:rPr>
              <w:t>Language Line</w:t>
            </w:r>
            <w:r w:rsidR="005065F0" w:rsidRPr="00263088">
              <w:t xml:space="preserve"> (a telephone interpreting service available in 44 languages)</w:t>
            </w:r>
            <w:r w:rsidRPr="00263088">
              <w:br/>
            </w:r>
            <w:hyperlink r:id="rId106" w:history="1">
              <w:r w:rsidRPr="00263088">
                <w:rPr>
                  <w:rStyle w:val="Hyperlink"/>
                  <w:rFonts w:ascii="Arial" w:hAnsi="Arial"/>
                  <w:color w:val="auto"/>
                  <w:sz w:val="18"/>
                </w:rPr>
                <w:t>www.ethniccommunities.govt.nz/story/how-language-line-works</w:t>
              </w:r>
            </w:hyperlink>
            <w:r w:rsidRPr="00263088">
              <w:t xml:space="preserve"> </w:t>
            </w:r>
          </w:p>
        </w:tc>
      </w:tr>
      <w:tr w:rsidR="005065F0" w:rsidRPr="00263088" w:rsidTr="00216E8D">
        <w:trPr>
          <w:cantSplit/>
        </w:trPr>
        <w:tc>
          <w:tcPr>
            <w:tcW w:w="4479" w:type="dxa"/>
            <w:tcBorders>
              <w:top w:val="single" w:sz="4" w:space="0" w:color="A6A6A6" w:themeColor="background1" w:themeShade="A6"/>
            </w:tcBorders>
            <w:shd w:val="clear" w:color="auto" w:fill="auto"/>
          </w:tcPr>
          <w:p w:rsidR="001F07DE" w:rsidRPr="00263088" w:rsidRDefault="00216E8D" w:rsidP="00FB43CA">
            <w:pPr>
              <w:pStyle w:val="TableText"/>
              <w:ind w:right="142"/>
              <w:rPr>
                <w:rFonts w:cs="Arial"/>
                <w:szCs w:val="18"/>
              </w:rPr>
            </w:pPr>
            <w:r w:rsidRPr="00263088">
              <w:rPr>
                <w:rFonts w:cs="Arial"/>
                <w:b/>
                <w:szCs w:val="18"/>
              </w:rPr>
              <w:t>Office of the Ombudsman</w:t>
            </w:r>
          </w:p>
          <w:p w:rsidR="00216E8D" w:rsidRPr="00263088" w:rsidRDefault="005065F0" w:rsidP="00FB43CA">
            <w:pPr>
              <w:pStyle w:val="TableText"/>
              <w:ind w:right="142"/>
              <w:rPr>
                <w:rFonts w:cs="Arial"/>
                <w:szCs w:val="18"/>
              </w:rPr>
            </w:pPr>
            <w:r w:rsidRPr="00263088">
              <w:rPr>
                <w:rFonts w:cs="Arial"/>
                <w:szCs w:val="18"/>
              </w:rPr>
              <w:t>The Office of the Ombudsman is an independent resource to help the community deal with government agencies, with a focus on fairness and impartiality. It undertakes invest</w:t>
            </w:r>
            <w:r w:rsidR="00214ABB" w:rsidRPr="00263088">
              <w:rPr>
                <w:rFonts w:cs="Arial"/>
                <w:szCs w:val="18"/>
              </w:rPr>
              <w:t>igations where necessary</w:t>
            </w:r>
            <w:r w:rsidR="00216E8D" w:rsidRPr="00263088">
              <w:rPr>
                <w:rFonts w:cs="Arial"/>
                <w:szCs w:val="18"/>
              </w:rPr>
              <w:t>.</w:t>
            </w:r>
          </w:p>
          <w:p w:rsidR="005065F0" w:rsidRPr="00263088" w:rsidRDefault="00352536" w:rsidP="00216E8D">
            <w:pPr>
              <w:pStyle w:val="TableText"/>
              <w:ind w:right="142"/>
              <w:rPr>
                <w:rFonts w:cs="Arial"/>
                <w:szCs w:val="18"/>
              </w:rPr>
            </w:pPr>
            <w:hyperlink r:id="rId107" w:history="1">
              <w:r w:rsidR="00216E8D" w:rsidRPr="00263088">
                <w:rPr>
                  <w:rStyle w:val="Hyperlink"/>
                  <w:rFonts w:ascii="Arial" w:hAnsi="Arial" w:cs="Arial"/>
                  <w:color w:val="auto"/>
                  <w:sz w:val="18"/>
                  <w:szCs w:val="18"/>
                </w:rPr>
                <w:t>www.ombudsman.parliament.nz</w:t>
              </w:r>
            </w:hyperlink>
            <w:r w:rsidR="00216E8D" w:rsidRPr="00263088">
              <w:rPr>
                <w:rFonts w:cs="Arial"/>
                <w:szCs w:val="18"/>
              </w:rPr>
              <w:t xml:space="preserve"> </w:t>
            </w:r>
          </w:p>
        </w:tc>
        <w:tc>
          <w:tcPr>
            <w:tcW w:w="4877" w:type="dxa"/>
            <w:tcBorders>
              <w:top w:val="single" w:sz="4" w:space="0" w:color="A6A6A6" w:themeColor="background1" w:themeShade="A6"/>
            </w:tcBorders>
            <w:shd w:val="clear" w:color="auto" w:fill="auto"/>
            <w:tcMar>
              <w:top w:w="57" w:type="dxa"/>
            </w:tcMar>
          </w:tcPr>
          <w:p w:rsidR="001F07DE" w:rsidRPr="00263088" w:rsidRDefault="00216E8D" w:rsidP="00216E8D">
            <w:pPr>
              <w:pStyle w:val="TableBullet"/>
            </w:pPr>
            <w:r w:rsidRPr="00263088">
              <w:rPr>
                <w:rFonts w:cs="Arial"/>
                <w:szCs w:val="18"/>
              </w:rPr>
              <w:t>Make a complaint</w:t>
            </w:r>
            <w:r w:rsidRPr="00263088">
              <w:rPr>
                <w:rStyle w:val="Hyperlink"/>
                <w:rFonts w:ascii="Arial" w:hAnsi="Arial" w:cs="Arial"/>
                <w:color w:val="auto"/>
                <w:sz w:val="18"/>
                <w:szCs w:val="18"/>
              </w:rPr>
              <w:br/>
            </w:r>
            <w:hyperlink r:id="rId108" w:history="1">
              <w:r w:rsidRPr="00263088">
                <w:rPr>
                  <w:rStyle w:val="Hyperlink"/>
                  <w:rFonts w:ascii="Arial" w:hAnsi="Arial"/>
                  <w:color w:val="auto"/>
                  <w:sz w:val="18"/>
                </w:rPr>
                <w:t>www.ombudsman.parliament.nz/make-a-complaint</w:t>
              </w:r>
            </w:hyperlink>
            <w:r w:rsidRPr="00263088">
              <w:t xml:space="preserve"> </w:t>
            </w:r>
          </w:p>
          <w:p w:rsidR="005065F0" w:rsidRPr="00263088" w:rsidRDefault="00216E8D" w:rsidP="00216E8D">
            <w:pPr>
              <w:pStyle w:val="TableBullet"/>
            </w:pPr>
            <w:r w:rsidRPr="00263088">
              <w:rPr>
                <w:rFonts w:cs="Arial"/>
                <w:szCs w:val="18"/>
              </w:rPr>
              <w:t>Information about the Ombudsman’s role under the United Nations Convention on the Rights of Persons with Disabilities</w:t>
            </w:r>
            <w:r w:rsidRPr="00263088">
              <w:rPr>
                <w:rStyle w:val="Hyperlink"/>
                <w:rFonts w:ascii="Arial" w:hAnsi="Arial" w:cs="Arial"/>
                <w:color w:val="auto"/>
                <w:sz w:val="18"/>
                <w:szCs w:val="18"/>
              </w:rPr>
              <w:br/>
            </w:r>
            <w:hyperlink r:id="rId109" w:history="1">
              <w:r w:rsidRPr="00263088">
                <w:rPr>
                  <w:rStyle w:val="Hyperlink"/>
                  <w:rFonts w:ascii="Arial" w:hAnsi="Arial"/>
                  <w:color w:val="auto"/>
                  <w:sz w:val="18"/>
                </w:rPr>
                <w:t>www.ombudsman.parliament.nz/what-we-do/protecting-your-rights/disabilities-convention</w:t>
              </w:r>
            </w:hyperlink>
            <w:r w:rsidRPr="00263088">
              <w:t xml:space="preserve"> </w:t>
            </w:r>
          </w:p>
        </w:tc>
      </w:tr>
    </w:tbl>
    <w:p w:rsidR="00214ABB" w:rsidRPr="00263088" w:rsidRDefault="00214ABB" w:rsidP="00214ABB">
      <w:bookmarkStart w:id="287" w:name="_Appendix_16_–"/>
      <w:bookmarkStart w:id="288" w:name="_Appendix_16_–_1"/>
      <w:bookmarkStart w:id="289" w:name="_Further_resources_and"/>
      <w:bookmarkStart w:id="290" w:name="_Toc404864983"/>
      <w:bookmarkStart w:id="291" w:name="_Toc416691407"/>
      <w:bookmarkEnd w:id="287"/>
      <w:bookmarkEnd w:id="288"/>
      <w:bookmarkEnd w:id="289"/>
    </w:p>
    <w:p w:rsidR="00214ABB" w:rsidRPr="00263088" w:rsidRDefault="00214ABB" w:rsidP="00214ABB">
      <w:bookmarkStart w:id="292" w:name="_Toc442354568"/>
      <w:r w:rsidRPr="00263088">
        <w:br w:type="page"/>
      </w:r>
    </w:p>
    <w:p w:rsidR="001F07DE" w:rsidRDefault="005065F0" w:rsidP="00214ABB">
      <w:pPr>
        <w:pStyle w:val="Heading1"/>
      </w:pPr>
      <w:bookmarkStart w:id="293" w:name="_Toc444166686"/>
      <w:r w:rsidRPr="00845D51">
        <w:lastRenderedPageBreak/>
        <w:t>Further resources</w:t>
      </w:r>
      <w:bookmarkEnd w:id="290"/>
      <w:r w:rsidRPr="00845D51">
        <w:t xml:space="preserve"> and </w:t>
      </w:r>
      <w:bookmarkEnd w:id="291"/>
      <w:r w:rsidRPr="00845D51">
        <w:t>organisations</w:t>
      </w:r>
      <w:bookmarkEnd w:id="292"/>
      <w:bookmarkEnd w:id="293"/>
    </w:p>
    <w:p w:rsidR="005065F0" w:rsidRDefault="005065F0" w:rsidP="00214ABB">
      <w:r w:rsidRPr="00E00970">
        <w:t xml:space="preserve">The table </w:t>
      </w:r>
      <w:r>
        <w:t xml:space="preserve">below </w:t>
      </w:r>
      <w:r w:rsidRPr="00E00970">
        <w:t>list</w:t>
      </w:r>
      <w:r>
        <w:t>s</w:t>
      </w:r>
      <w:r w:rsidRPr="00E00970">
        <w:t xml:space="preserve"> </w:t>
      </w:r>
      <w:r>
        <w:t xml:space="preserve">further </w:t>
      </w:r>
      <w:r w:rsidRPr="00E00970">
        <w:t>disability sector</w:t>
      </w:r>
      <w:r>
        <w:t xml:space="preserve"> </w:t>
      </w:r>
      <w:r w:rsidRPr="00E00970">
        <w:t xml:space="preserve">organisations </w:t>
      </w:r>
      <w:r>
        <w:t xml:space="preserve">and </w:t>
      </w:r>
      <w:r w:rsidRPr="00E00970">
        <w:t xml:space="preserve">service providers and </w:t>
      </w:r>
      <w:r>
        <w:t xml:space="preserve">some of the </w:t>
      </w:r>
      <w:r w:rsidRPr="00E00970">
        <w:t>resources</w:t>
      </w:r>
      <w:r w:rsidR="00214ABB">
        <w:t xml:space="preserve"> they produce.</w:t>
      </w:r>
    </w:p>
    <w:p w:rsidR="00214ABB" w:rsidRDefault="00214ABB" w:rsidP="00214ABB"/>
    <w:tbl>
      <w:tblPr>
        <w:tblW w:w="4940" w:type="pct"/>
        <w:tblInd w:w="57" w:type="dxa"/>
        <w:tblLayout w:type="fixed"/>
        <w:tblCellMar>
          <w:left w:w="57" w:type="dxa"/>
          <w:right w:w="57" w:type="dxa"/>
        </w:tblCellMar>
        <w:tblLook w:val="04A0" w:firstRow="1" w:lastRow="0" w:firstColumn="1" w:lastColumn="0" w:noHBand="0" w:noVBand="1"/>
        <w:tblCaption w:val="Table: Further resources and organisations"/>
        <w:tblDescription w:val="Table outlines each organisation and related resources."/>
      </w:tblPr>
      <w:tblGrid>
        <w:gridCol w:w="5387"/>
        <w:gridCol w:w="3968"/>
      </w:tblGrid>
      <w:tr w:rsidR="005065F0" w:rsidRPr="00214ABB" w:rsidTr="00665FAB">
        <w:trPr>
          <w:cantSplit/>
          <w:tblHeader/>
        </w:trPr>
        <w:tc>
          <w:tcPr>
            <w:tcW w:w="5387" w:type="dxa"/>
            <w:tcBorders>
              <w:top w:val="single" w:sz="4" w:space="0" w:color="auto"/>
              <w:bottom w:val="single" w:sz="4" w:space="0" w:color="auto"/>
            </w:tcBorders>
          </w:tcPr>
          <w:p w:rsidR="005065F0" w:rsidRPr="00214ABB" w:rsidRDefault="005065F0" w:rsidP="0075492B">
            <w:pPr>
              <w:pStyle w:val="TableText"/>
              <w:ind w:right="142"/>
              <w:rPr>
                <w:b/>
              </w:rPr>
            </w:pPr>
            <w:r w:rsidRPr="00214ABB">
              <w:rPr>
                <w:b/>
              </w:rPr>
              <w:t>Organis</w:t>
            </w:r>
            <w:bookmarkStart w:id="294" w:name="ColumnTitle_4"/>
            <w:bookmarkEnd w:id="294"/>
            <w:r w:rsidRPr="00214ABB">
              <w:rPr>
                <w:b/>
              </w:rPr>
              <w:t>at</w:t>
            </w:r>
            <w:r w:rsidR="00214ABB" w:rsidRPr="00214ABB">
              <w:rPr>
                <w:b/>
              </w:rPr>
              <w:t>ion</w:t>
            </w:r>
          </w:p>
        </w:tc>
        <w:tc>
          <w:tcPr>
            <w:tcW w:w="3968" w:type="dxa"/>
            <w:tcBorders>
              <w:top w:val="single" w:sz="4" w:space="0" w:color="auto"/>
              <w:bottom w:val="single" w:sz="4" w:space="0" w:color="auto"/>
            </w:tcBorders>
            <w:tcMar>
              <w:top w:w="57" w:type="dxa"/>
            </w:tcMar>
          </w:tcPr>
          <w:p w:rsidR="005065F0" w:rsidRPr="00214ABB" w:rsidRDefault="005065F0" w:rsidP="00214ABB">
            <w:pPr>
              <w:pStyle w:val="TableText"/>
              <w:rPr>
                <w:b/>
              </w:rPr>
            </w:pPr>
            <w:r w:rsidRPr="00214ABB">
              <w:rPr>
                <w:b/>
              </w:rPr>
              <w:t>Resources</w:t>
            </w:r>
          </w:p>
        </w:tc>
      </w:tr>
      <w:tr w:rsidR="005065F0" w:rsidRPr="000C248F" w:rsidTr="00665FAB">
        <w:trPr>
          <w:cantSplit/>
        </w:trPr>
        <w:tc>
          <w:tcPr>
            <w:tcW w:w="5387" w:type="dxa"/>
            <w:tcBorders>
              <w:top w:val="single" w:sz="4" w:space="0" w:color="auto"/>
              <w:bottom w:val="single" w:sz="4" w:space="0" w:color="A6A6A6" w:themeColor="background1" w:themeShade="A6"/>
            </w:tcBorders>
          </w:tcPr>
          <w:p w:rsidR="001F07DE" w:rsidRPr="009A2A45" w:rsidRDefault="00665FAB" w:rsidP="0075492B">
            <w:pPr>
              <w:pStyle w:val="TableText"/>
              <w:ind w:right="142"/>
              <w:rPr>
                <w:rFonts w:cs="Arial"/>
                <w:b/>
                <w:szCs w:val="18"/>
              </w:rPr>
            </w:pPr>
            <w:r w:rsidRPr="009A2A45">
              <w:rPr>
                <w:rFonts w:cs="Arial"/>
                <w:b/>
                <w:szCs w:val="18"/>
              </w:rPr>
              <w:t>Altogether Autism</w:t>
            </w:r>
          </w:p>
          <w:p w:rsidR="001F07DE" w:rsidRPr="009A2A45" w:rsidRDefault="005065F0" w:rsidP="0075492B">
            <w:pPr>
              <w:pStyle w:val="TableText"/>
              <w:ind w:right="142"/>
              <w:rPr>
                <w:rFonts w:cs="Arial"/>
                <w:szCs w:val="18"/>
                <w:lang w:val="en"/>
              </w:rPr>
            </w:pPr>
            <w:r w:rsidRPr="009A2A45">
              <w:rPr>
                <w:rFonts w:cs="Arial"/>
                <w:szCs w:val="18"/>
                <w:lang w:val="en"/>
              </w:rPr>
              <w:t xml:space="preserve">Altogether Autism is a nationwide information and advisory service for people living on the autism spectrum, their </w:t>
            </w:r>
            <w:r w:rsidRPr="009A2A45">
              <w:rPr>
                <w:rFonts w:cs="Arial"/>
                <w:szCs w:val="18"/>
              </w:rPr>
              <w:t>families</w:t>
            </w:r>
            <w:r w:rsidRPr="009A2A45">
              <w:rPr>
                <w:rFonts w:cs="Arial"/>
                <w:szCs w:val="18"/>
                <w:lang w:val="en"/>
              </w:rPr>
              <w:t>/whānau and the professionals who work with them.</w:t>
            </w:r>
          </w:p>
          <w:p w:rsidR="00216E8D" w:rsidRPr="009A2A45" w:rsidRDefault="00352536" w:rsidP="0075492B">
            <w:pPr>
              <w:pStyle w:val="TableText"/>
              <w:ind w:right="142"/>
              <w:rPr>
                <w:rFonts w:cs="Arial"/>
                <w:szCs w:val="18"/>
                <w:lang w:val="en"/>
              </w:rPr>
            </w:pPr>
            <w:hyperlink r:id="rId110" w:history="1">
              <w:r w:rsidR="00216E8D" w:rsidRPr="009A2A45">
                <w:rPr>
                  <w:rStyle w:val="Hyperlink"/>
                  <w:rFonts w:ascii="Arial" w:hAnsi="Arial" w:cs="Arial"/>
                  <w:color w:val="auto"/>
                  <w:sz w:val="18"/>
                  <w:szCs w:val="18"/>
                  <w:lang w:val="en"/>
                </w:rPr>
                <w:t>www.altogetherautism.org.nz</w:t>
              </w:r>
            </w:hyperlink>
            <w:r w:rsidR="00216E8D" w:rsidRPr="009A2A45">
              <w:rPr>
                <w:rFonts w:cs="Arial"/>
                <w:szCs w:val="18"/>
                <w:lang w:val="en"/>
              </w:rPr>
              <w:t xml:space="preserve"> </w:t>
            </w:r>
          </w:p>
          <w:p w:rsidR="005065F0" w:rsidRPr="009A2A45" w:rsidRDefault="005065F0" w:rsidP="0075492B">
            <w:pPr>
              <w:pStyle w:val="TableText"/>
              <w:ind w:right="142"/>
              <w:rPr>
                <w:rFonts w:cs="Arial"/>
                <w:szCs w:val="18"/>
                <w:lang w:val="en"/>
              </w:rPr>
            </w:pPr>
            <w:r w:rsidRPr="009A2A45">
              <w:rPr>
                <w:rFonts w:cs="Arial"/>
                <w:szCs w:val="18"/>
                <w:lang w:val="en"/>
              </w:rPr>
              <w:t xml:space="preserve">Altogether Autism is a service funded by the Ministry of Health. It is provided in partnership by </w:t>
            </w:r>
            <w:r w:rsidR="00216E8D" w:rsidRPr="009A2A45">
              <w:rPr>
                <w:rFonts w:cs="Arial"/>
                <w:szCs w:val="18"/>
                <w:lang w:val="en"/>
              </w:rPr>
              <w:t>Parent to Parent</w:t>
            </w:r>
            <w:r w:rsidRPr="009A2A45">
              <w:rPr>
                <w:rFonts w:cs="Arial"/>
                <w:szCs w:val="18"/>
                <w:lang w:val="en"/>
              </w:rPr>
              <w:t xml:space="preserve"> (see below) and </w:t>
            </w:r>
            <w:r w:rsidR="00665FAB" w:rsidRPr="009A2A45">
              <w:rPr>
                <w:rFonts w:cs="Arial"/>
                <w:szCs w:val="18"/>
                <w:lang w:val="en"/>
              </w:rPr>
              <w:t>Life Unlimited</w:t>
            </w:r>
            <w:r w:rsidRPr="009A2A45">
              <w:rPr>
                <w:rFonts w:cs="Arial"/>
                <w:szCs w:val="18"/>
                <w:lang w:val="en"/>
              </w:rPr>
              <w:t xml:space="preserve"> (</w:t>
            </w:r>
            <w:r w:rsidRPr="009A2A45">
              <w:rPr>
                <w:rFonts w:cs="Arial"/>
                <w:szCs w:val="18"/>
              </w:rPr>
              <w:t xml:space="preserve">a charitable trust whose mission is </w:t>
            </w:r>
            <w:r w:rsidR="00267D5F" w:rsidRPr="009A2A45">
              <w:rPr>
                <w:rFonts w:cs="Arial"/>
                <w:szCs w:val="18"/>
              </w:rPr>
              <w:t>‘</w:t>
            </w:r>
            <w:r w:rsidRPr="009A2A45">
              <w:rPr>
                <w:rFonts w:cs="Arial"/>
                <w:szCs w:val="18"/>
              </w:rPr>
              <w:t>to enhance individual wellbeing by enabling people to live the life they choose</w:t>
            </w:r>
            <w:r w:rsidR="00267D5F" w:rsidRPr="009A2A45">
              <w:rPr>
                <w:rFonts w:cs="Arial"/>
                <w:szCs w:val="18"/>
              </w:rPr>
              <w:t>’</w:t>
            </w:r>
            <w:r w:rsidRPr="009A2A45">
              <w:rPr>
                <w:rFonts w:cs="Arial"/>
                <w:szCs w:val="18"/>
              </w:rPr>
              <w:t>)</w:t>
            </w:r>
            <w:r w:rsidRPr="009A2A45">
              <w:rPr>
                <w:rFonts w:cs="Arial"/>
                <w:szCs w:val="18"/>
                <w:lang w:val="en"/>
              </w:rPr>
              <w:t>.</w:t>
            </w:r>
          </w:p>
          <w:p w:rsidR="00665FAB" w:rsidRPr="009A2A45" w:rsidRDefault="00352536" w:rsidP="00665FAB">
            <w:pPr>
              <w:pStyle w:val="TableText"/>
              <w:ind w:right="142"/>
              <w:rPr>
                <w:rFonts w:cs="Arial"/>
                <w:szCs w:val="18"/>
              </w:rPr>
            </w:pPr>
            <w:hyperlink r:id="rId111" w:history="1">
              <w:r w:rsidR="00665FAB" w:rsidRPr="009A2A45">
                <w:rPr>
                  <w:rStyle w:val="Hyperlink"/>
                  <w:rFonts w:ascii="Arial" w:hAnsi="Arial" w:cs="Arial"/>
                  <w:color w:val="auto"/>
                  <w:sz w:val="18"/>
                  <w:szCs w:val="18"/>
                </w:rPr>
                <w:t>lifeunlimited.net.nz</w:t>
              </w:r>
            </w:hyperlink>
            <w:r w:rsidR="00665FAB" w:rsidRPr="009A2A45">
              <w:rPr>
                <w:rFonts w:cs="Arial"/>
                <w:szCs w:val="18"/>
              </w:rPr>
              <w:t xml:space="preserve"> </w:t>
            </w:r>
          </w:p>
        </w:tc>
        <w:tc>
          <w:tcPr>
            <w:tcW w:w="3968" w:type="dxa"/>
            <w:tcBorders>
              <w:top w:val="single" w:sz="4" w:space="0" w:color="auto"/>
              <w:bottom w:val="single" w:sz="4" w:space="0" w:color="A6A6A6" w:themeColor="background1" w:themeShade="A6"/>
            </w:tcBorders>
            <w:tcMar>
              <w:top w:w="57" w:type="dxa"/>
            </w:tcMar>
          </w:tcPr>
          <w:p w:rsidR="001F07DE" w:rsidRPr="009A2A45" w:rsidRDefault="00665FAB" w:rsidP="00665FAB">
            <w:pPr>
              <w:pStyle w:val="TableBullet"/>
            </w:pPr>
            <w:r w:rsidRPr="009A2A45">
              <w:rPr>
                <w:rFonts w:cs="Arial"/>
                <w:szCs w:val="18"/>
              </w:rPr>
              <w:t>Altogether Autism Journal</w:t>
            </w:r>
            <w:r w:rsidR="005065F0" w:rsidRPr="009A2A45">
              <w:t xml:space="preserve"> (a publication for professionals, families and people on the Autism spectrum)</w:t>
            </w:r>
            <w:r w:rsidRPr="009A2A45">
              <w:br/>
            </w:r>
            <w:hyperlink r:id="rId112" w:history="1">
              <w:r w:rsidRPr="009A2A45">
                <w:rPr>
                  <w:rStyle w:val="Hyperlink"/>
                  <w:rFonts w:ascii="Arial" w:hAnsi="Arial"/>
                  <w:color w:val="auto"/>
                  <w:sz w:val="18"/>
                </w:rPr>
                <w:t>www.altogetherautism.org.nz/subscribe-journal</w:t>
              </w:r>
            </w:hyperlink>
            <w:r w:rsidRPr="009A2A45">
              <w:t xml:space="preserve"> </w:t>
            </w:r>
          </w:p>
          <w:p w:rsidR="001F07DE" w:rsidRPr="009A2A45" w:rsidRDefault="00665FAB" w:rsidP="00665FAB">
            <w:pPr>
              <w:pStyle w:val="TableBullet"/>
            </w:pPr>
            <w:r w:rsidRPr="009A2A45">
              <w:rPr>
                <w:rFonts w:cs="Arial"/>
                <w:szCs w:val="18"/>
              </w:rPr>
              <w:t>Questions People Ask</w:t>
            </w:r>
            <w:r w:rsidR="005065F0" w:rsidRPr="009A2A45">
              <w:t xml:space="preserve"> (answers to commonly asked questions)</w:t>
            </w:r>
            <w:r w:rsidRPr="009A2A45">
              <w:br/>
            </w:r>
            <w:hyperlink r:id="rId113" w:history="1">
              <w:r w:rsidRPr="009A2A45">
                <w:rPr>
                  <w:rStyle w:val="Hyperlink"/>
                  <w:rFonts w:ascii="Arial" w:hAnsi="Arial"/>
                  <w:color w:val="auto"/>
                  <w:sz w:val="18"/>
                </w:rPr>
                <w:t>www.altogetherautism.org.nz/question-people-ask</w:t>
              </w:r>
            </w:hyperlink>
            <w:r w:rsidRPr="009A2A45">
              <w:t xml:space="preserve"> </w:t>
            </w:r>
          </w:p>
          <w:p w:rsidR="005065F0" w:rsidRPr="009A2A45" w:rsidRDefault="00665FAB" w:rsidP="00665FAB">
            <w:pPr>
              <w:pStyle w:val="TableBullet"/>
            </w:pPr>
            <w:r w:rsidRPr="009A2A45">
              <w:rPr>
                <w:rFonts w:cs="Arial"/>
                <w:szCs w:val="18"/>
              </w:rPr>
              <w:t>Resources</w:t>
            </w:r>
            <w:r w:rsidRPr="009A2A45">
              <w:rPr>
                <w:rStyle w:val="Hyperlink"/>
                <w:rFonts w:ascii="Arial" w:hAnsi="Arial" w:cs="Arial"/>
                <w:color w:val="auto"/>
                <w:sz w:val="18"/>
                <w:szCs w:val="18"/>
              </w:rPr>
              <w:br/>
            </w:r>
            <w:hyperlink r:id="rId114" w:history="1">
              <w:r w:rsidRPr="009A2A45">
                <w:rPr>
                  <w:rStyle w:val="Hyperlink"/>
                  <w:rFonts w:ascii="Arial" w:hAnsi="Arial"/>
                  <w:color w:val="auto"/>
                  <w:sz w:val="18"/>
                </w:rPr>
                <w:t>www.altogetherautism.org.nz/information/resources</w:t>
              </w:r>
            </w:hyperlink>
            <w:r w:rsidRPr="009A2A45">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1F07DE" w:rsidRPr="009A2A45" w:rsidRDefault="00665FAB" w:rsidP="0075492B">
            <w:pPr>
              <w:pStyle w:val="TableText"/>
              <w:ind w:right="142"/>
              <w:rPr>
                <w:rStyle w:val="Hyperlink"/>
                <w:rFonts w:ascii="Arial" w:hAnsi="Arial" w:cs="Arial"/>
                <w:b/>
                <w:color w:val="auto"/>
                <w:sz w:val="18"/>
                <w:szCs w:val="18"/>
              </w:rPr>
            </w:pPr>
            <w:r w:rsidRPr="009A2A45">
              <w:rPr>
                <w:rFonts w:cs="Arial"/>
                <w:b/>
                <w:szCs w:val="18"/>
              </w:rPr>
              <w:t>Autism NZ</w:t>
            </w:r>
          </w:p>
          <w:p w:rsidR="005065F0" w:rsidRPr="009A2A45" w:rsidRDefault="005065F0" w:rsidP="0075492B">
            <w:pPr>
              <w:pStyle w:val="TableText"/>
              <w:ind w:right="142"/>
              <w:rPr>
                <w:rFonts w:cs="Arial"/>
                <w:szCs w:val="18"/>
                <w:lang w:val="en"/>
              </w:rPr>
            </w:pPr>
            <w:r w:rsidRPr="009A2A45">
              <w:rPr>
                <w:rFonts w:cs="Arial"/>
                <w:szCs w:val="18"/>
                <w:lang w:val="en"/>
              </w:rPr>
              <w:t>Autism NZ provides support, training, advocacy, resources and information on autism spectrum disorder (ASD) to those with these conditions, their family/whānau, caregivers and professionals.</w:t>
            </w:r>
          </w:p>
          <w:p w:rsidR="00665FAB" w:rsidRPr="009A2A45" w:rsidRDefault="00352536" w:rsidP="00665FAB">
            <w:pPr>
              <w:pStyle w:val="TableText"/>
              <w:ind w:right="142"/>
              <w:rPr>
                <w:rFonts w:cs="Arial"/>
                <w:szCs w:val="18"/>
              </w:rPr>
            </w:pPr>
            <w:hyperlink r:id="rId115" w:history="1">
              <w:r w:rsidR="00665FAB" w:rsidRPr="009A2A45">
                <w:rPr>
                  <w:rStyle w:val="Hyperlink"/>
                  <w:rFonts w:ascii="Arial" w:hAnsi="Arial" w:cs="Arial"/>
                  <w:color w:val="auto"/>
                  <w:sz w:val="18"/>
                  <w:szCs w:val="18"/>
                </w:rPr>
                <w:t>www.autismnz.org.nz</w:t>
              </w:r>
            </w:hyperlink>
            <w:r w:rsidR="00665FAB" w:rsidRPr="009A2A45">
              <w:rPr>
                <w:rFonts w:cs="Arial"/>
                <w:szCs w:val="18"/>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1F07DE" w:rsidRPr="009A2A45" w:rsidRDefault="00665FAB" w:rsidP="00665FAB">
            <w:pPr>
              <w:pStyle w:val="TableBullet"/>
            </w:pPr>
            <w:r w:rsidRPr="009A2A45">
              <w:rPr>
                <w:rFonts w:cs="Arial"/>
                <w:szCs w:val="18"/>
              </w:rPr>
              <w:t>About Autism</w:t>
            </w:r>
            <w:r w:rsidRPr="009A2A45">
              <w:rPr>
                <w:rStyle w:val="Hyperlink"/>
                <w:rFonts w:ascii="Arial" w:hAnsi="Arial" w:cs="Arial"/>
                <w:color w:val="auto"/>
                <w:sz w:val="18"/>
                <w:szCs w:val="18"/>
              </w:rPr>
              <w:br/>
            </w:r>
            <w:hyperlink r:id="rId116" w:history="1">
              <w:r w:rsidRPr="009A2A45">
                <w:rPr>
                  <w:rStyle w:val="Hyperlink"/>
                  <w:rFonts w:ascii="Arial" w:hAnsi="Arial"/>
                  <w:color w:val="auto"/>
                  <w:sz w:val="18"/>
                </w:rPr>
                <w:t>www.autismnz.org.nz/about_autism</w:t>
              </w:r>
            </w:hyperlink>
            <w:r w:rsidRPr="009A2A45">
              <w:t xml:space="preserve"> </w:t>
            </w:r>
          </w:p>
          <w:p w:rsidR="005065F0" w:rsidRPr="009A2A45" w:rsidRDefault="00665FAB" w:rsidP="00665FAB">
            <w:pPr>
              <w:pStyle w:val="TableBullet"/>
            </w:pPr>
            <w:r w:rsidRPr="009A2A45">
              <w:rPr>
                <w:rFonts w:cs="Arial"/>
                <w:szCs w:val="18"/>
              </w:rPr>
              <w:t>Resources</w:t>
            </w:r>
            <w:r w:rsidRPr="009A2A45">
              <w:rPr>
                <w:rStyle w:val="Hyperlink"/>
                <w:rFonts w:ascii="Arial" w:hAnsi="Arial" w:cs="Arial"/>
                <w:color w:val="auto"/>
                <w:sz w:val="18"/>
                <w:szCs w:val="18"/>
              </w:rPr>
              <w:br/>
            </w:r>
            <w:hyperlink r:id="rId117" w:history="1">
              <w:r w:rsidRPr="009A2A45">
                <w:rPr>
                  <w:rStyle w:val="Hyperlink"/>
                  <w:rFonts w:ascii="Arial" w:hAnsi="Arial"/>
                  <w:color w:val="auto"/>
                  <w:sz w:val="18"/>
                </w:rPr>
                <w:t>www.autismnz.org.nz/links</w:t>
              </w:r>
            </w:hyperlink>
            <w:r w:rsidRPr="009A2A45">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1F07DE" w:rsidRPr="009A2A45" w:rsidRDefault="00665FAB" w:rsidP="0075492B">
            <w:pPr>
              <w:pStyle w:val="TableText"/>
              <w:ind w:right="142"/>
              <w:rPr>
                <w:rStyle w:val="Hyperlink"/>
                <w:rFonts w:ascii="Arial" w:hAnsi="Arial" w:cs="Arial"/>
                <w:b/>
                <w:color w:val="auto"/>
                <w:sz w:val="18"/>
                <w:szCs w:val="18"/>
              </w:rPr>
            </w:pPr>
            <w:r w:rsidRPr="009A2A45">
              <w:rPr>
                <w:rFonts w:cs="Arial"/>
                <w:b/>
                <w:szCs w:val="18"/>
              </w:rPr>
              <w:t>Blind Foundation</w:t>
            </w:r>
          </w:p>
          <w:p w:rsidR="005065F0" w:rsidRPr="009A2A45" w:rsidRDefault="005065F0" w:rsidP="0075492B">
            <w:pPr>
              <w:pStyle w:val="TableText"/>
              <w:ind w:right="142"/>
              <w:rPr>
                <w:rFonts w:cs="Arial"/>
                <w:iCs/>
                <w:szCs w:val="18"/>
              </w:rPr>
            </w:pPr>
            <w:r w:rsidRPr="009A2A45">
              <w:rPr>
                <w:rFonts w:cs="Arial"/>
                <w:iCs/>
                <w:szCs w:val="18"/>
              </w:rPr>
              <w:t>The Blind Foundation provides its members with adaptive skills, technology, resources and support with moving around (including through the use of guide dogs) and accessing information. It also provides services to the wider community, including: web accessibility consultation, accessible format production, built environment advice and awareness training.</w:t>
            </w:r>
          </w:p>
          <w:p w:rsidR="00665FAB" w:rsidRPr="009A2A45" w:rsidRDefault="00352536" w:rsidP="00665FAB">
            <w:pPr>
              <w:pStyle w:val="TableText"/>
              <w:ind w:right="142"/>
              <w:rPr>
                <w:rFonts w:cs="Arial"/>
                <w:szCs w:val="18"/>
                <w:lang w:val="en"/>
              </w:rPr>
            </w:pPr>
            <w:hyperlink r:id="rId118" w:history="1">
              <w:r w:rsidR="00665FAB" w:rsidRPr="009A2A45">
                <w:rPr>
                  <w:rStyle w:val="Hyperlink"/>
                  <w:rFonts w:ascii="Arial" w:hAnsi="Arial" w:cs="Arial"/>
                  <w:color w:val="auto"/>
                  <w:sz w:val="18"/>
                  <w:szCs w:val="18"/>
                  <w:lang w:val="en"/>
                </w:rPr>
                <w:t>www.blindfoundation.org.nz</w:t>
              </w:r>
            </w:hyperlink>
            <w:r w:rsidR="00665FAB" w:rsidRPr="009A2A45">
              <w:rPr>
                <w:rFonts w:cs="Arial"/>
                <w:szCs w:val="18"/>
                <w:lang w:val="en"/>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1F07DE" w:rsidRPr="009A2A45" w:rsidRDefault="00665FAB" w:rsidP="00665FAB">
            <w:pPr>
              <w:pStyle w:val="TableBullet"/>
            </w:pPr>
            <w:r w:rsidRPr="009A2A45">
              <w:rPr>
                <w:rFonts w:cs="Arial"/>
                <w:szCs w:val="18"/>
              </w:rPr>
              <w:t>Information for businesses</w:t>
            </w:r>
            <w:r w:rsidRPr="009A2A45">
              <w:rPr>
                <w:rStyle w:val="Hyperlink"/>
                <w:rFonts w:ascii="Arial" w:hAnsi="Arial" w:cs="Arial"/>
                <w:color w:val="auto"/>
                <w:sz w:val="18"/>
                <w:szCs w:val="18"/>
              </w:rPr>
              <w:br/>
            </w:r>
            <w:hyperlink r:id="rId119" w:history="1">
              <w:r w:rsidRPr="009A2A45">
                <w:rPr>
                  <w:rStyle w:val="Hyperlink"/>
                  <w:rFonts w:ascii="Arial" w:hAnsi="Arial"/>
                  <w:color w:val="auto"/>
                  <w:sz w:val="18"/>
                </w:rPr>
                <w:t>www.blindfoundation.org.nz/learn/information-for-businesses</w:t>
              </w:r>
            </w:hyperlink>
            <w:r w:rsidRPr="009A2A45">
              <w:t xml:space="preserve"> </w:t>
            </w:r>
          </w:p>
          <w:p w:rsidR="005065F0" w:rsidRPr="009A2A45" w:rsidRDefault="005065F0" w:rsidP="000C248F">
            <w:pPr>
              <w:pStyle w:val="TableBullet"/>
              <w:spacing w:before="60"/>
            </w:pPr>
            <w:r w:rsidRPr="009A2A45">
              <w:t>Information on guide dogs – contact Blind Foun</w:t>
            </w:r>
            <w:r w:rsidR="000C248F" w:rsidRPr="009A2A45">
              <w:t>dation Guide Dogs (09 269 0400)</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1F07DE" w:rsidRPr="009A2A45" w:rsidRDefault="00665FAB" w:rsidP="0075492B">
            <w:pPr>
              <w:pStyle w:val="TableText"/>
              <w:ind w:right="142"/>
              <w:rPr>
                <w:rStyle w:val="Hyperlink"/>
                <w:rFonts w:ascii="Arial" w:hAnsi="Arial" w:cs="Arial"/>
                <w:b/>
                <w:color w:val="auto"/>
                <w:sz w:val="18"/>
                <w:szCs w:val="18"/>
              </w:rPr>
            </w:pPr>
            <w:r w:rsidRPr="009A2A45">
              <w:rPr>
                <w:rFonts w:cs="Arial"/>
                <w:b/>
                <w:szCs w:val="18"/>
              </w:rPr>
              <w:t>Brain Injury Association</w:t>
            </w:r>
          </w:p>
          <w:p w:rsidR="005065F0" w:rsidRPr="009A2A45" w:rsidRDefault="005065F0" w:rsidP="0075492B">
            <w:pPr>
              <w:pStyle w:val="TableText"/>
              <w:ind w:right="142"/>
              <w:rPr>
                <w:rFonts w:cs="Arial"/>
                <w:iCs/>
                <w:szCs w:val="18"/>
              </w:rPr>
            </w:pPr>
            <w:r w:rsidRPr="009A2A45">
              <w:rPr>
                <w:rFonts w:cs="Arial"/>
                <w:iCs/>
                <w:szCs w:val="18"/>
              </w:rPr>
              <w:t>The Brain Injury Association provides support, education and information services throughout New Zealand to people living with brain injuries.</w:t>
            </w:r>
          </w:p>
          <w:p w:rsidR="00665FAB" w:rsidRPr="009A2A45" w:rsidRDefault="00352536" w:rsidP="00665FAB">
            <w:pPr>
              <w:pStyle w:val="TableText"/>
              <w:ind w:right="142"/>
              <w:rPr>
                <w:rFonts w:cs="Arial"/>
                <w:bCs/>
                <w:iCs/>
                <w:szCs w:val="18"/>
              </w:rPr>
            </w:pPr>
            <w:hyperlink r:id="rId120" w:history="1">
              <w:r w:rsidR="00665FAB" w:rsidRPr="009A2A45">
                <w:rPr>
                  <w:rStyle w:val="Hyperlink"/>
                  <w:rFonts w:ascii="Arial" w:hAnsi="Arial" w:cs="Arial"/>
                  <w:bCs/>
                  <w:iCs/>
                  <w:color w:val="auto"/>
                  <w:sz w:val="18"/>
                  <w:szCs w:val="18"/>
                </w:rPr>
                <w:t>www.brain-injury.org.nz</w:t>
              </w:r>
            </w:hyperlink>
            <w:r w:rsidR="00665FAB" w:rsidRPr="009A2A45">
              <w:rPr>
                <w:rFonts w:cs="Arial"/>
                <w:bCs/>
                <w:iCs/>
                <w:szCs w:val="18"/>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1F07DE" w:rsidRPr="009A2A45" w:rsidRDefault="00665FAB" w:rsidP="00665FAB">
            <w:pPr>
              <w:pStyle w:val="TableBullet"/>
            </w:pPr>
            <w:r w:rsidRPr="009A2A45">
              <w:rPr>
                <w:rFonts w:cs="Arial"/>
                <w:szCs w:val="18"/>
              </w:rPr>
              <w:t>Information on brain injuries</w:t>
            </w:r>
            <w:r w:rsidRPr="009A2A45">
              <w:rPr>
                <w:rStyle w:val="Hyperlink"/>
                <w:rFonts w:ascii="Arial" w:hAnsi="Arial" w:cs="Arial"/>
                <w:color w:val="auto"/>
                <w:sz w:val="18"/>
                <w:szCs w:val="18"/>
              </w:rPr>
              <w:br/>
            </w:r>
            <w:hyperlink r:id="rId121" w:history="1">
              <w:r w:rsidRPr="009A2A45">
                <w:rPr>
                  <w:rStyle w:val="Hyperlink"/>
                  <w:rFonts w:ascii="Arial" w:hAnsi="Arial"/>
                  <w:color w:val="auto"/>
                  <w:sz w:val="18"/>
                </w:rPr>
                <w:t>www.brain-injury.org.nz/html/brain_injury.html</w:t>
              </w:r>
            </w:hyperlink>
            <w:r w:rsidRPr="009A2A45">
              <w:t xml:space="preserve"> </w:t>
            </w:r>
          </w:p>
          <w:p w:rsidR="005065F0" w:rsidRPr="009A2A45" w:rsidRDefault="00665FAB" w:rsidP="00665FAB">
            <w:pPr>
              <w:pStyle w:val="TableBullet"/>
            </w:pPr>
            <w:r w:rsidRPr="009A2A45">
              <w:rPr>
                <w:rFonts w:cs="Arial"/>
                <w:szCs w:val="18"/>
              </w:rPr>
              <w:t>Brain injury resources</w:t>
            </w:r>
            <w:r w:rsidRPr="009A2A45">
              <w:rPr>
                <w:rStyle w:val="Hyperlink"/>
                <w:rFonts w:ascii="Arial" w:hAnsi="Arial" w:cs="Arial"/>
                <w:color w:val="auto"/>
                <w:sz w:val="18"/>
                <w:szCs w:val="18"/>
              </w:rPr>
              <w:br/>
            </w:r>
            <w:hyperlink r:id="rId122" w:history="1">
              <w:r w:rsidRPr="009A2A45">
                <w:rPr>
                  <w:rStyle w:val="Hyperlink"/>
                  <w:rFonts w:ascii="Arial" w:hAnsi="Arial"/>
                  <w:color w:val="auto"/>
                  <w:sz w:val="18"/>
                </w:rPr>
                <w:t>www.brain-injury.org.nz/html/resources.html</w:t>
              </w:r>
            </w:hyperlink>
            <w:r w:rsidRPr="009A2A45">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1F07DE" w:rsidRPr="009A2A45" w:rsidRDefault="00665FAB" w:rsidP="0075492B">
            <w:pPr>
              <w:pStyle w:val="TableText"/>
              <w:ind w:right="142"/>
              <w:rPr>
                <w:rStyle w:val="Hyperlink"/>
                <w:rFonts w:ascii="Arial" w:hAnsi="Arial" w:cs="Arial"/>
                <w:b/>
                <w:color w:val="auto"/>
                <w:sz w:val="18"/>
                <w:szCs w:val="18"/>
              </w:rPr>
            </w:pPr>
            <w:r w:rsidRPr="009A2A45">
              <w:rPr>
                <w:rFonts w:cs="Arial"/>
                <w:b/>
                <w:szCs w:val="18"/>
              </w:rPr>
              <w:t>Carers New Zealand</w:t>
            </w:r>
          </w:p>
          <w:p w:rsidR="005065F0" w:rsidRPr="009A2A45" w:rsidRDefault="005065F0" w:rsidP="0075492B">
            <w:pPr>
              <w:pStyle w:val="TableText"/>
              <w:ind w:right="142"/>
              <w:rPr>
                <w:rFonts w:cs="Arial"/>
                <w:szCs w:val="18"/>
              </w:rPr>
            </w:pPr>
            <w:r w:rsidRPr="009A2A45">
              <w:rPr>
                <w:rFonts w:cs="Arial"/>
                <w:szCs w:val="18"/>
              </w:rPr>
              <w:t>Carers New Zealand is the national body supporting family, whānau and aiga carers. It provides information, advice, learning and support for families with health and disability needs.</w:t>
            </w:r>
          </w:p>
          <w:p w:rsidR="00665FAB" w:rsidRPr="009A2A45" w:rsidRDefault="00352536" w:rsidP="00665FAB">
            <w:pPr>
              <w:pStyle w:val="TableText"/>
              <w:ind w:right="142"/>
              <w:rPr>
                <w:rFonts w:cs="Arial"/>
                <w:szCs w:val="18"/>
              </w:rPr>
            </w:pPr>
            <w:hyperlink r:id="rId123" w:history="1">
              <w:r w:rsidR="00665FAB" w:rsidRPr="009A2A45">
                <w:rPr>
                  <w:rStyle w:val="Hyperlink"/>
                  <w:rFonts w:ascii="Arial" w:hAnsi="Arial" w:cs="Arial"/>
                  <w:color w:val="auto"/>
                  <w:sz w:val="18"/>
                  <w:szCs w:val="18"/>
                </w:rPr>
                <w:t>www.carers.net.nz</w:t>
              </w:r>
            </w:hyperlink>
            <w:r w:rsidR="00665FAB" w:rsidRPr="009A2A45">
              <w:rPr>
                <w:rFonts w:cs="Arial"/>
                <w:szCs w:val="18"/>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5065F0" w:rsidRPr="009A2A45" w:rsidRDefault="00665FAB" w:rsidP="00665FAB">
            <w:pPr>
              <w:pStyle w:val="TableBullet"/>
            </w:pPr>
            <w:r w:rsidRPr="009A2A45">
              <w:rPr>
                <w:rFonts w:cs="Arial"/>
                <w:szCs w:val="18"/>
              </w:rPr>
              <w:t>Resources for Carers</w:t>
            </w:r>
            <w:r w:rsidRPr="009A2A45">
              <w:rPr>
                <w:rStyle w:val="Hyperlink"/>
                <w:rFonts w:ascii="Arial" w:hAnsi="Arial" w:cs="Arial"/>
                <w:color w:val="auto"/>
                <w:sz w:val="18"/>
                <w:szCs w:val="18"/>
              </w:rPr>
              <w:br/>
            </w:r>
            <w:hyperlink r:id="rId124" w:history="1">
              <w:r w:rsidRPr="009A2A45">
                <w:rPr>
                  <w:rStyle w:val="Hyperlink"/>
                  <w:rFonts w:ascii="Arial" w:hAnsi="Arial"/>
                  <w:color w:val="auto"/>
                  <w:sz w:val="18"/>
                </w:rPr>
                <w:t>www.carers.net.nz/information</w:t>
              </w:r>
            </w:hyperlink>
            <w:r w:rsidRPr="009A2A45">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1F07DE" w:rsidRPr="009A2A45" w:rsidRDefault="00665FAB" w:rsidP="0075492B">
            <w:pPr>
              <w:pStyle w:val="TableText"/>
              <w:ind w:right="142"/>
              <w:rPr>
                <w:rStyle w:val="Hyperlink"/>
                <w:rFonts w:ascii="Arial" w:hAnsi="Arial" w:cs="Arial"/>
                <w:b/>
                <w:color w:val="auto"/>
                <w:sz w:val="18"/>
                <w:szCs w:val="18"/>
              </w:rPr>
            </w:pPr>
            <w:r w:rsidRPr="009A2A45">
              <w:rPr>
                <w:rFonts w:cs="Arial"/>
                <w:b/>
                <w:szCs w:val="18"/>
              </w:rPr>
              <w:t>CCS Disability Action</w:t>
            </w:r>
          </w:p>
          <w:p w:rsidR="005065F0" w:rsidRPr="009A2A45" w:rsidRDefault="005065F0" w:rsidP="0075492B">
            <w:pPr>
              <w:pStyle w:val="TableText"/>
              <w:ind w:right="142"/>
              <w:rPr>
                <w:rFonts w:cs="Arial"/>
                <w:szCs w:val="18"/>
              </w:rPr>
            </w:pPr>
            <w:r w:rsidRPr="009A2A45">
              <w:rPr>
                <w:rFonts w:cs="Arial"/>
                <w:szCs w:val="18"/>
              </w:rPr>
              <w:t>CCS Action</w:t>
            </w:r>
            <w:r w:rsidR="00267D5F" w:rsidRPr="009A2A45">
              <w:rPr>
                <w:rFonts w:cs="Arial"/>
                <w:szCs w:val="18"/>
              </w:rPr>
              <w:t>’</w:t>
            </w:r>
            <w:r w:rsidRPr="009A2A45">
              <w:rPr>
                <w:rFonts w:cs="Arial"/>
                <w:szCs w:val="18"/>
              </w:rPr>
              <w:t>s purpose is to strengthen communities and provide information, advocacy and support so people with disabilities are included in the life of their family and in their community. It also has 16 branches nationally that provide frontline support and services, create local awareness and education around disability issues.</w:t>
            </w:r>
          </w:p>
          <w:p w:rsidR="00665FAB" w:rsidRPr="009A2A45" w:rsidRDefault="00352536" w:rsidP="00665FAB">
            <w:pPr>
              <w:pStyle w:val="TableText"/>
              <w:ind w:right="142"/>
              <w:rPr>
                <w:rFonts w:cs="Arial"/>
                <w:szCs w:val="18"/>
              </w:rPr>
            </w:pPr>
            <w:hyperlink r:id="rId125" w:history="1">
              <w:r w:rsidR="00665FAB" w:rsidRPr="009A2A45">
                <w:rPr>
                  <w:rStyle w:val="Hyperlink"/>
                  <w:rFonts w:ascii="Arial" w:hAnsi="Arial" w:cs="Arial"/>
                  <w:color w:val="auto"/>
                  <w:sz w:val="18"/>
                  <w:szCs w:val="18"/>
                </w:rPr>
                <w:t>www.ccsdisabilityaction.org.nz</w:t>
              </w:r>
            </w:hyperlink>
            <w:r w:rsidR="00665FAB" w:rsidRPr="009A2A45">
              <w:rPr>
                <w:rFonts w:cs="Arial"/>
                <w:szCs w:val="18"/>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1F07DE" w:rsidRPr="009A2A45" w:rsidRDefault="00665FAB" w:rsidP="00665FAB">
            <w:pPr>
              <w:pStyle w:val="TableBullet"/>
            </w:pPr>
            <w:r w:rsidRPr="009A2A45">
              <w:rPr>
                <w:rFonts w:cs="Arial"/>
                <w:szCs w:val="18"/>
              </w:rPr>
              <w:t>Information about mobility parking spaces across New Zealand</w:t>
            </w:r>
            <w:r w:rsidRPr="009A2A45">
              <w:rPr>
                <w:rStyle w:val="Hyperlink"/>
                <w:rFonts w:ascii="Arial" w:hAnsi="Arial" w:cs="Arial"/>
                <w:color w:val="auto"/>
                <w:sz w:val="18"/>
                <w:szCs w:val="18"/>
              </w:rPr>
              <w:br/>
            </w:r>
            <w:hyperlink r:id="rId126" w:history="1">
              <w:r w:rsidRPr="009A2A45">
                <w:rPr>
                  <w:rStyle w:val="Hyperlink"/>
                  <w:rFonts w:ascii="Arial" w:hAnsi="Arial"/>
                  <w:color w:val="auto"/>
                  <w:sz w:val="18"/>
                </w:rPr>
                <w:t>mobilityparking.org.nz/index.php/mobility-parking-near-you</w:t>
              </w:r>
            </w:hyperlink>
            <w:r w:rsidRPr="009A2A45">
              <w:t xml:space="preserve"> </w:t>
            </w:r>
          </w:p>
          <w:p w:rsidR="005065F0" w:rsidRPr="009A2A45" w:rsidRDefault="00665FAB" w:rsidP="00665FAB">
            <w:pPr>
              <w:pStyle w:val="TableBullet"/>
            </w:pPr>
            <w:r w:rsidRPr="009A2A45">
              <w:rPr>
                <w:rFonts w:cs="Arial"/>
                <w:szCs w:val="18"/>
              </w:rPr>
              <w:t>Disability awareness and education</w:t>
            </w:r>
            <w:r w:rsidRPr="009A2A45">
              <w:rPr>
                <w:rStyle w:val="Hyperlink"/>
                <w:rFonts w:ascii="Arial" w:hAnsi="Arial" w:cs="Arial"/>
                <w:color w:val="auto"/>
                <w:sz w:val="18"/>
                <w:szCs w:val="18"/>
              </w:rPr>
              <w:br/>
            </w:r>
            <w:hyperlink r:id="rId127" w:history="1">
              <w:r w:rsidRPr="009A2A45">
                <w:rPr>
                  <w:rStyle w:val="Hyperlink"/>
                  <w:rFonts w:ascii="Arial" w:hAnsi="Arial"/>
                  <w:color w:val="auto"/>
                  <w:sz w:val="18"/>
                </w:rPr>
                <w:t>www.ccsdisabilityaction.org.nz/regions/northern-region/working-with-the-community/disability-awareness-and-education</w:t>
              </w:r>
            </w:hyperlink>
            <w:r w:rsidRPr="009A2A45">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1F07DE" w:rsidRPr="009A2A45" w:rsidRDefault="00665FAB" w:rsidP="0075492B">
            <w:pPr>
              <w:pStyle w:val="TableText"/>
              <w:ind w:right="142"/>
              <w:rPr>
                <w:rFonts w:cs="Arial"/>
                <w:b/>
                <w:szCs w:val="18"/>
              </w:rPr>
            </w:pPr>
            <w:r w:rsidRPr="009A2A45">
              <w:rPr>
                <w:rFonts w:cs="Arial"/>
                <w:b/>
                <w:szCs w:val="18"/>
              </w:rPr>
              <w:lastRenderedPageBreak/>
              <w:t>Cerebral Palsy Society</w:t>
            </w:r>
          </w:p>
          <w:p w:rsidR="005065F0" w:rsidRPr="009A2A45" w:rsidRDefault="005065F0" w:rsidP="0075492B">
            <w:pPr>
              <w:pStyle w:val="TableText"/>
              <w:ind w:right="142"/>
              <w:rPr>
                <w:rFonts w:cs="Arial"/>
                <w:szCs w:val="18"/>
                <w:lang w:val="en"/>
              </w:rPr>
            </w:pPr>
            <w:r w:rsidRPr="009A2A45">
              <w:rPr>
                <w:rFonts w:cs="Arial"/>
                <w:szCs w:val="18"/>
                <w:lang w:val="en"/>
              </w:rPr>
              <w:t>The Cerebral Palsy Society of New Zealand</w:t>
            </w:r>
            <w:r w:rsidR="00267D5F" w:rsidRPr="009A2A45">
              <w:rPr>
                <w:rFonts w:cs="Arial"/>
                <w:szCs w:val="18"/>
                <w:lang w:val="en"/>
              </w:rPr>
              <w:t>’</w:t>
            </w:r>
            <w:r w:rsidRPr="009A2A45">
              <w:rPr>
                <w:rFonts w:cs="Arial"/>
                <w:szCs w:val="18"/>
                <w:lang w:val="en"/>
              </w:rPr>
              <w:t>s purpose is to enhance the lives and wellbeing of people with cerebral palsy (CP). It provides programmes designed to enhance the independence and quality of life of people living with CP and their families, and grants to its members for this purpose.</w:t>
            </w:r>
          </w:p>
          <w:p w:rsidR="00665FAB" w:rsidRPr="009A2A45" w:rsidRDefault="00352536" w:rsidP="00665FAB">
            <w:pPr>
              <w:pStyle w:val="TableText"/>
              <w:ind w:right="142"/>
              <w:rPr>
                <w:rFonts w:cs="Arial"/>
                <w:szCs w:val="18"/>
              </w:rPr>
            </w:pPr>
            <w:hyperlink r:id="rId128" w:history="1">
              <w:r w:rsidR="00665FAB" w:rsidRPr="009A2A45">
                <w:rPr>
                  <w:rStyle w:val="Hyperlink"/>
                  <w:rFonts w:ascii="Arial" w:hAnsi="Arial" w:cs="Arial"/>
                  <w:color w:val="auto"/>
                  <w:sz w:val="18"/>
                  <w:szCs w:val="18"/>
                </w:rPr>
                <w:t>www.cerebralpalsy.org.nz</w:t>
              </w:r>
            </w:hyperlink>
            <w:r w:rsidR="00665FAB" w:rsidRPr="009A2A45">
              <w:rPr>
                <w:rFonts w:cs="Arial"/>
                <w:szCs w:val="18"/>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5065F0" w:rsidRPr="009A2A45" w:rsidRDefault="00665FAB" w:rsidP="00665FAB">
            <w:pPr>
              <w:pStyle w:val="TableBullet"/>
            </w:pPr>
            <w:r w:rsidRPr="009A2A45">
              <w:rPr>
                <w:rFonts w:cs="Arial"/>
                <w:szCs w:val="18"/>
              </w:rPr>
              <w:t>About Cerebral Palsy</w:t>
            </w:r>
            <w:r w:rsidRPr="009A2A45">
              <w:rPr>
                <w:rStyle w:val="Hyperlink"/>
                <w:rFonts w:ascii="Arial" w:hAnsi="Arial" w:cs="Arial"/>
                <w:color w:val="auto"/>
                <w:sz w:val="18"/>
                <w:szCs w:val="18"/>
              </w:rPr>
              <w:br/>
            </w:r>
            <w:hyperlink r:id="rId129" w:history="1">
              <w:r w:rsidRPr="009A2A45">
                <w:rPr>
                  <w:rStyle w:val="Hyperlink"/>
                  <w:rFonts w:ascii="Arial" w:hAnsi="Arial"/>
                  <w:color w:val="auto"/>
                  <w:sz w:val="18"/>
                </w:rPr>
                <w:t>www.cerebralpalsy.org.nz/Category?Action=View&amp;Category_id=88</w:t>
              </w:r>
            </w:hyperlink>
            <w:r w:rsidRPr="009A2A45">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267D5F" w:rsidRPr="009A2A45" w:rsidRDefault="00665FAB" w:rsidP="0075492B">
            <w:pPr>
              <w:pStyle w:val="TableText"/>
              <w:ind w:right="142"/>
              <w:rPr>
                <w:rFonts w:cs="Arial"/>
                <w:b/>
                <w:szCs w:val="18"/>
              </w:rPr>
            </w:pPr>
            <w:r w:rsidRPr="009A2A45">
              <w:rPr>
                <w:rFonts w:cs="Arial"/>
                <w:b/>
                <w:szCs w:val="18"/>
              </w:rPr>
              <w:t>eCALD</w:t>
            </w:r>
          </w:p>
          <w:p w:rsidR="005065F0" w:rsidRPr="009A2A45" w:rsidRDefault="005065F0" w:rsidP="0075492B">
            <w:pPr>
              <w:pStyle w:val="TableText"/>
              <w:ind w:right="142"/>
              <w:rPr>
                <w:rFonts w:cs="Arial"/>
                <w:szCs w:val="18"/>
                <w:lang w:val="en"/>
              </w:rPr>
            </w:pPr>
            <w:r w:rsidRPr="009A2A45">
              <w:rPr>
                <w:rFonts w:cs="Arial"/>
                <w:szCs w:val="18"/>
                <w:lang w:val="en"/>
              </w:rPr>
              <w:t>eCALD is a website developed and managed by Waitemata District Health Board Asian Health Support Services. CALD refers to culturally and linguistically diverse groups who are migrants and refugees from Asian, Middle Eastern, Latin American and African (MELAA) backgrounds. It provides resources for the health workforce with the aim of ensuring services are accessible, culturally appropriate, effective and safe for culturally and linguistically diverse communities.</w:t>
            </w:r>
          </w:p>
          <w:p w:rsidR="00665FAB" w:rsidRPr="009A2A45" w:rsidRDefault="00352536" w:rsidP="0075492B">
            <w:pPr>
              <w:pStyle w:val="TableText"/>
              <w:ind w:right="142"/>
              <w:rPr>
                <w:rFonts w:cs="Arial"/>
                <w:szCs w:val="18"/>
              </w:rPr>
            </w:pPr>
            <w:hyperlink r:id="rId130" w:history="1">
              <w:r w:rsidR="00665FAB" w:rsidRPr="009A2A45">
                <w:rPr>
                  <w:rStyle w:val="Hyperlink"/>
                  <w:rFonts w:ascii="Arial" w:hAnsi="Arial" w:cs="Arial"/>
                  <w:color w:val="auto"/>
                  <w:sz w:val="18"/>
                  <w:szCs w:val="18"/>
                </w:rPr>
                <w:t>www.ecald.com</w:t>
              </w:r>
            </w:hyperlink>
            <w:r w:rsidR="00665FAB" w:rsidRPr="009A2A45">
              <w:rPr>
                <w:rFonts w:cs="Arial"/>
                <w:szCs w:val="18"/>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5065F0" w:rsidRPr="009A2A45" w:rsidRDefault="00665FAB" w:rsidP="00665FAB">
            <w:pPr>
              <w:pStyle w:val="TableBullet"/>
            </w:pPr>
            <w:r w:rsidRPr="009A2A45">
              <w:rPr>
                <w:rFonts w:cs="Arial"/>
                <w:szCs w:val="18"/>
              </w:rPr>
              <w:t>Cross-cultural Resources and translated information</w:t>
            </w:r>
            <w:r w:rsidRPr="009A2A45">
              <w:rPr>
                <w:rStyle w:val="Hyperlink"/>
                <w:rFonts w:ascii="Arial" w:hAnsi="Arial" w:cs="Arial"/>
                <w:color w:val="auto"/>
                <w:sz w:val="18"/>
                <w:szCs w:val="18"/>
              </w:rPr>
              <w:br/>
            </w:r>
            <w:hyperlink r:id="rId131" w:history="1">
              <w:r w:rsidRPr="009A2A45">
                <w:rPr>
                  <w:rStyle w:val="Hyperlink"/>
                  <w:rFonts w:ascii="Arial" w:hAnsi="Arial"/>
                  <w:color w:val="auto"/>
                  <w:sz w:val="18"/>
                </w:rPr>
                <w:t>www.ecald.com/Resources</w:t>
              </w:r>
            </w:hyperlink>
            <w:r w:rsidRPr="009A2A45">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1F07DE" w:rsidRPr="009A2A45" w:rsidRDefault="00665FAB" w:rsidP="0075492B">
            <w:pPr>
              <w:pStyle w:val="TableText"/>
              <w:ind w:right="142"/>
              <w:rPr>
                <w:rFonts w:cs="Arial"/>
                <w:b/>
                <w:szCs w:val="18"/>
              </w:rPr>
            </w:pPr>
            <w:r w:rsidRPr="009A2A45">
              <w:rPr>
                <w:rFonts w:cs="Arial"/>
                <w:b/>
                <w:szCs w:val="18"/>
              </w:rPr>
              <w:t>Hearing Association</w:t>
            </w:r>
          </w:p>
          <w:p w:rsidR="00267D5F" w:rsidRPr="009A2A45" w:rsidRDefault="005065F0" w:rsidP="0075492B">
            <w:pPr>
              <w:pStyle w:val="TableText"/>
              <w:ind w:right="142"/>
              <w:rPr>
                <w:rFonts w:cs="Arial"/>
                <w:szCs w:val="18"/>
              </w:rPr>
            </w:pPr>
            <w:r w:rsidRPr="009A2A45">
              <w:rPr>
                <w:rFonts w:cs="Arial"/>
                <w:szCs w:val="18"/>
              </w:rPr>
              <w:t>The Hearing Association is a volunteer-based organisation that helps people with any type of hearing problem.</w:t>
            </w:r>
          </w:p>
          <w:p w:rsidR="00665FAB" w:rsidRPr="009A2A45" w:rsidRDefault="005065F0" w:rsidP="0075492B">
            <w:pPr>
              <w:pStyle w:val="TableText"/>
              <w:ind w:right="142"/>
              <w:rPr>
                <w:rFonts w:cs="Arial"/>
                <w:szCs w:val="18"/>
              </w:rPr>
            </w:pPr>
            <w:r w:rsidRPr="009A2A45">
              <w:rPr>
                <w:rFonts w:cs="Arial"/>
                <w:szCs w:val="18"/>
              </w:rPr>
              <w:t>Local branches offer one-to-one support for members and non-members alike,</w:t>
            </w:r>
            <w:r w:rsidR="0075492B" w:rsidRPr="009A2A45">
              <w:rPr>
                <w:rFonts w:cs="Arial"/>
                <w:szCs w:val="18"/>
              </w:rPr>
              <w:t xml:space="preserve"> socially and in the workplace.</w:t>
            </w:r>
          </w:p>
          <w:p w:rsidR="005065F0" w:rsidRPr="009A2A45" w:rsidRDefault="00352536" w:rsidP="00665FAB">
            <w:pPr>
              <w:pStyle w:val="TableText"/>
              <w:ind w:right="142"/>
              <w:rPr>
                <w:rFonts w:cs="Arial"/>
                <w:szCs w:val="18"/>
              </w:rPr>
            </w:pPr>
            <w:hyperlink r:id="rId132" w:history="1">
              <w:r w:rsidR="00665FAB" w:rsidRPr="009A2A45">
                <w:rPr>
                  <w:rStyle w:val="Hyperlink"/>
                  <w:rFonts w:ascii="Arial" w:hAnsi="Arial" w:cs="Arial"/>
                  <w:color w:val="auto"/>
                  <w:sz w:val="18"/>
                  <w:szCs w:val="18"/>
                </w:rPr>
                <w:t>www.hearing.org.nz</w:t>
              </w:r>
            </w:hyperlink>
            <w:r w:rsidR="00665FAB" w:rsidRPr="009A2A45">
              <w:rPr>
                <w:rFonts w:cs="Arial"/>
                <w:szCs w:val="18"/>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5065F0" w:rsidRPr="009A2A45" w:rsidRDefault="00665FAB" w:rsidP="00665FAB">
            <w:pPr>
              <w:pStyle w:val="TableBullet"/>
            </w:pPr>
            <w:r w:rsidRPr="009A2A45">
              <w:rPr>
                <w:rFonts w:cs="Arial"/>
                <w:szCs w:val="18"/>
              </w:rPr>
              <w:t>Hearing information cards</w:t>
            </w:r>
            <w:r w:rsidRPr="009A2A45">
              <w:rPr>
                <w:rStyle w:val="Hyperlink"/>
                <w:rFonts w:ascii="Arial" w:hAnsi="Arial" w:cs="Arial"/>
                <w:color w:val="auto"/>
                <w:sz w:val="18"/>
                <w:szCs w:val="18"/>
              </w:rPr>
              <w:br/>
            </w:r>
            <w:hyperlink r:id="rId133" w:history="1">
              <w:r w:rsidRPr="009A2A45">
                <w:rPr>
                  <w:rStyle w:val="Hyperlink"/>
                  <w:rFonts w:ascii="Arial" w:hAnsi="Arial"/>
                  <w:color w:val="auto"/>
                  <w:sz w:val="18"/>
                </w:rPr>
                <w:t>www.hearing.org.nz/info_cards.php</w:t>
              </w:r>
            </w:hyperlink>
            <w:r w:rsidRPr="009A2A45">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1F07DE" w:rsidRPr="009A2A45" w:rsidRDefault="00665FAB" w:rsidP="0075492B">
            <w:pPr>
              <w:pStyle w:val="TableText"/>
              <w:ind w:right="142"/>
              <w:rPr>
                <w:rFonts w:cs="Arial"/>
                <w:b/>
                <w:szCs w:val="18"/>
              </w:rPr>
            </w:pPr>
            <w:r w:rsidRPr="009A2A45">
              <w:rPr>
                <w:rFonts w:cs="Arial"/>
                <w:b/>
                <w:szCs w:val="18"/>
              </w:rPr>
              <w:t>Hearing Dogs</w:t>
            </w:r>
          </w:p>
          <w:p w:rsidR="005065F0" w:rsidRPr="009A2A45" w:rsidRDefault="005065F0" w:rsidP="0075492B">
            <w:pPr>
              <w:pStyle w:val="TableText"/>
              <w:ind w:right="142"/>
              <w:rPr>
                <w:rFonts w:cs="Arial"/>
                <w:szCs w:val="18"/>
                <w:lang w:val="en"/>
              </w:rPr>
            </w:pPr>
            <w:r w:rsidRPr="009A2A45">
              <w:rPr>
                <w:rFonts w:cs="Arial"/>
                <w:szCs w:val="18"/>
                <w:lang w:val="en"/>
              </w:rPr>
              <w:t>Hearing Dogs supports and trains hearing dogs fo</w:t>
            </w:r>
            <w:r w:rsidR="0075492B" w:rsidRPr="009A2A45">
              <w:rPr>
                <w:rFonts w:cs="Arial"/>
                <w:szCs w:val="18"/>
                <w:lang w:val="en"/>
              </w:rPr>
              <w:t>r people with hearing problems.</w:t>
            </w:r>
          </w:p>
          <w:p w:rsidR="00665FAB" w:rsidRPr="009A2A45" w:rsidRDefault="00352536" w:rsidP="0075492B">
            <w:pPr>
              <w:pStyle w:val="TableText"/>
              <w:ind w:right="142"/>
              <w:rPr>
                <w:rFonts w:cs="Arial"/>
                <w:szCs w:val="18"/>
              </w:rPr>
            </w:pPr>
            <w:hyperlink r:id="rId134" w:history="1">
              <w:r w:rsidR="00665FAB" w:rsidRPr="009A2A45">
                <w:rPr>
                  <w:rStyle w:val="Hyperlink"/>
                  <w:rFonts w:ascii="Arial" w:hAnsi="Arial" w:cs="Arial"/>
                  <w:color w:val="auto"/>
                  <w:sz w:val="18"/>
                  <w:szCs w:val="18"/>
                </w:rPr>
                <w:t>www.hearingdogs.org.nz</w:t>
              </w:r>
            </w:hyperlink>
            <w:r w:rsidR="00665FAB" w:rsidRPr="009A2A45">
              <w:rPr>
                <w:rFonts w:cs="Arial"/>
                <w:szCs w:val="18"/>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5065F0" w:rsidRPr="009A2A45" w:rsidRDefault="005065F0" w:rsidP="00665FAB">
            <w:pPr>
              <w:pStyle w:val="TableBullet"/>
            </w:pPr>
            <w:r w:rsidRPr="009A2A45">
              <w:t xml:space="preserve">Information on </w:t>
            </w:r>
            <w:r w:rsidR="00267D5F" w:rsidRPr="009A2A45">
              <w:t>‘</w:t>
            </w:r>
            <w:r w:rsidR="00665FAB" w:rsidRPr="009A2A45">
              <w:rPr>
                <w:rFonts w:cs="Arial"/>
                <w:szCs w:val="18"/>
              </w:rPr>
              <w:t>What is a hearing dog?</w:t>
            </w:r>
            <w:r w:rsidR="00665FAB" w:rsidRPr="009A2A45">
              <w:t>’</w:t>
            </w:r>
            <w:r w:rsidR="00665FAB" w:rsidRPr="009A2A45">
              <w:br/>
            </w:r>
            <w:hyperlink r:id="rId135" w:history="1">
              <w:r w:rsidR="00665FAB" w:rsidRPr="009A2A45">
                <w:rPr>
                  <w:rStyle w:val="Hyperlink"/>
                  <w:rFonts w:ascii="Arial" w:hAnsi="Arial"/>
                  <w:color w:val="auto"/>
                  <w:sz w:val="18"/>
                </w:rPr>
                <w:t>hearingdogs.org.nz/What-is-a-Hearing-Dog/0,2710,11032,00.html</w:t>
              </w:r>
            </w:hyperlink>
            <w:r w:rsidR="00665FAB" w:rsidRPr="009A2A45">
              <w:t xml:space="preserve"> </w:t>
            </w:r>
            <w:r w:rsidR="00665FAB" w:rsidRPr="009A2A45" w:rsidDel="00665FAB">
              <w:t xml:space="preserve"> </w:t>
            </w:r>
            <w:r w:rsidR="00665FAB" w:rsidRPr="009A2A45">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267D5F" w:rsidRPr="009A2A45" w:rsidRDefault="00665FAB" w:rsidP="0075492B">
            <w:pPr>
              <w:pStyle w:val="TableText"/>
              <w:ind w:right="142"/>
              <w:rPr>
                <w:rFonts w:cs="Arial"/>
                <w:b/>
                <w:szCs w:val="18"/>
              </w:rPr>
            </w:pPr>
            <w:r w:rsidRPr="009A2A45">
              <w:rPr>
                <w:rFonts w:cs="Arial"/>
                <w:b/>
                <w:szCs w:val="18"/>
              </w:rPr>
              <w:t>IHC New Zealand</w:t>
            </w:r>
          </w:p>
          <w:p w:rsidR="005065F0" w:rsidRPr="009A2A45" w:rsidRDefault="005065F0" w:rsidP="0075492B">
            <w:pPr>
              <w:pStyle w:val="TableText"/>
              <w:ind w:right="142"/>
              <w:rPr>
                <w:rFonts w:cs="Arial"/>
                <w:szCs w:val="18"/>
                <w:lang w:val="en"/>
              </w:rPr>
            </w:pPr>
            <w:r w:rsidRPr="009A2A45">
              <w:rPr>
                <w:rFonts w:cs="Arial"/>
                <w:szCs w:val="18"/>
                <w:lang w:val="en"/>
              </w:rPr>
              <w:t xml:space="preserve">IHC New Zealand is a membership-based </w:t>
            </w:r>
            <w:r w:rsidRPr="009A2A45">
              <w:rPr>
                <w:rFonts w:cs="Arial"/>
                <w:szCs w:val="18"/>
              </w:rPr>
              <w:t>organisation</w:t>
            </w:r>
            <w:r w:rsidRPr="009A2A45">
              <w:rPr>
                <w:rFonts w:cs="Arial"/>
                <w:szCs w:val="18"/>
                <w:lang w:val="en"/>
              </w:rPr>
              <w:t xml:space="preserve"> that supports people with intellectual disabilities to live satisfying lives in the community. IHC provides a range </w:t>
            </w:r>
            <w:r w:rsidR="00CD12C9">
              <w:rPr>
                <w:rFonts w:cs="Arial"/>
                <w:szCs w:val="18"/>
                <w:lang w:val="en"/>
              </w:rPr>
              <w:t>of services, including advocacy</w:t>
            </w:r>
            <w:r w:rsidRPr="009A2A45">
              <w:rPr>
                <w:rFonts w:cs="Arial"/>
                <w:szCs w:val="18"/>
                <w:lang w:val="en"/>
              </w:rPr>
              <w:t xml:space="preserve"> and a library related to intellectual disability.</w:t>
            </w:r>
          </w:p>
          <w:p w:rsidR="00665FAB" w:rsidRPr="009A2A45" w:rsidRDefault="00352536" w:rsidP="0075492B">
            <w:pPr>
              <w:pStyle w:val="TableText"/>
              <w:ind w:right="142"/>
              <w:rPr>
                <w:rFonts w:cs="Arial"/>
                <w:szCs w:val="18"/>
                <w:lang w:val="en"/>
              </w:rPr>
            </w:pPr>
            <w:hyperlink r:id="rId136" w:history="1">
              <w:r w:rsidR="00665FAB" w:rsidRPr="009A2A45">
                <w:rPr>
                  <w:rStyle w:val="Hyperlink"/>
                  <w:rFonts w:ascii="Arial" w:hAnsi="Arial" w:cs="Arial"/>
                  <w:color w:val="auto"/>
                  <w:sz w:val="18"/>
                  <w:szCs w:val="18"/>
                  <w:lang w:val="en"/>
                </w:rPr>
                <w:t>www.ihc.org.nz</w:t>
              </w:r>
            </w:hyperlink>
            <w:r w:rsidR="00665FAB" w:rsidRPr="009A2A45">
              <w:rPr>
                <w:rFonts w:cs="Arial"/>
                <w:szCs w:val="18"/>
                <w:lang w:val="en"/>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5065F0" w:rsidRPr="009A2A45" w:rsidRDefault="00665FAB" w:rsidP="00665FAB">
            <w:pPr>
              <w:pStyle w:val="TableBullet"/>
            </w:pPr>
            <w:r w:rsidRPr="009A2A45">
              <w:rPr>
                <w:rFonts w:cs="Arial"/>
                <w:szCs w:val="18"/>
              </w:rPr>
              <w:t>Information and resources on intellectual disability</w:t>
            </w:r>
            <w:r w:rsidRPr="009A2A45">
              <w:rPr>
                <w:rStyle w:val="Hyperlink"/>
                <w:rFonts w:ascii="Arial" w:hAnsi="Arial" w:cs="Arial"/>
                <w:color w:val="auto"/>
                <w:sz w:val="18"/>
                <w:szCs w:val="18"/>
              </w:rPr>
              <w:br/>
            </w:r>
            <w:hyperlink r:id="rId137" w:history="1">
              <w:r w:rsidRPr="009A2A45">
                <w:rPr>
                  <w:rStyle w:val="Hyperlink"/>
                  <w:rFonts w:ascii="Arial" w:hAnsi="Arial"/>
                  <w:color w:val="auto"/>
                  <w:sz w:val="18"/>
                </w:rPr>
                <w:t>www.ihc.org.nz/resources</w:t>
              </w:r>
            </w:hyperlink>
            <w:r w:rsidRPr="009A2A45">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267D5F" w:rsidRPr="009A2A45" w:rsidRDefault="00665FAB" w:rsidP="0075492B">
            <w:pPr>
              <w:pStyle w:val="TableText"/>
              <w:ind w:right="142"/>
              <w:rPr>
                <w:rFonts w:cs="Arial"/>
                <w:b/>
                <w:szCs w:val="18"/>
              </w:rPr>
            </w:pPr>
            <w:r w:rsidRPr="009A2A45">
              <w:rPr>
                <w:rFonts w:cs="Arial"/>
                <w:b/>
                <w:szCs w:val="18"/>
              </w:rPr>
              <w:t>iSign</w:t>
            </w:r>
          </w:p>
          <w:p w:rsidR="005065F0" w:rsidRPr="009A2A45" w:rsidRDefault="005065F0" w:rsidP="0075492B">
            <w:pPr>
              <w:pStyle w:val="TableText"/>
              <w:ind w:right="142"/>
              <w:rPr>
                <w:rFonts w:cs="Arial"/>
                <w:szCs w:val="18"/>
              </w:rPr>
            </w:pPr>
            <w:r w:rsidRPr="009A2A45">
              <w:rPr>
                <w:rFonts w:cs="Arial"/>
                <w:szCs w:val="18"/>
              </w:rPr>
              <w:t>iSign is a nationwide booking organisation providing New Zealand Sign Language interpreters.</w:t>
            </w:r>
          </w:p>
          <w:p w:rsidR="00665FAB" w:rsidRPr="009A2A45" w:rsidRDefault="00352536" w:rsidP="0075492B">
            <w:pPr>
              <w:pStyle w:val="TableText"/>
              <w:ind w:right="142"/>
              <w:rPr>
                <w:rFonts w:cs="Arial"/>
                <w:szCs w:val="18"/>
              </w:rPr>
            </w:pPr>
            <w:hyperlink r:id="rId138" w:history="1">
              <w:r w:rsidR="00665FAB" w:rsidRPr="009A2A45">
                <w:rPr>
                  <w:rStyle w:val="Hyperlink"/>
                  <w:rFonts w:ascii="Arial" w:hAnsi="Arial" w:cs="Arial"/>
                  <w:color w:val="auto"/>
                  <w:sz w:val="18"/>
                  <w:szCs w:val="18"/>
                </w:rPr>
                <w:t>www.isign.co.nz</w:t>
              </w:r>
            </w:hyperlink>
            <w:r w:rsidR="00665FAB" w:rsidRPr="009A2A45">
              <w:rPr>
                <w:rFonts w:cs="Arial"/>
                <w:szCs w:val="18"/>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1F07DE" w:rsidRPr="009A2A45" w:rsidRDefault="005065F0" w:rsidP="00665FAB">
            <w:pPr>
              <w:pStyle w:val="TableBullet"/>
            </w:pPr>
            <w:r w:rsidRPr="009A2A45">
              <w:t xml:space="preserve">Information on </w:t>
            </w:r>
            <w:r w:rsidR="00267D5F" w:rsidRPr="009A2A45">
              <w:t>‘</w:t>
            </w:r>
            <w:r w:rsidR="00665FAB" w:rsidRPr="009A2A45">
              <w:rPr>
                <w:rFonts w:cs="Arial"/>
                <w:szCs w:val="18"/>
              </w:rPr>
              <w:t>What is an interpreter?</w:t>
            </w:r>
            <w:r w:rsidR="00665FAB" w:rsidRPr="009A2A45">
              <w:t>’</w:t>
            </w:r>
            <w:r w:rsidR="00665FAB" w:rsidRPr="009A2A45">
              <w:br/>
            </w:r>
            <w:hyperlink r:id="rId139" w:history="1">
              <w:r w:rsidR="00665FAB" w:rsidRPr="009A2A45">
                <w:rPr>
                  <w:rStyle w:val="Hyperlink"/>
                  <w:rFonts w:ascii="Arial" w:hAnsi="Arial"/>
                  <w:color w:val="auto"/>
                  <w:sz w:val="18"/>
                </w:rPr>
                <w:t>www.isign.co.nz/interpreters/what-is-an-interpreter</w:t>
              </w:r>
            </w:hyperlink>
            <w:r w:rsidR="00665FAB" w:rsidRPr="009A2A45">
              <w:t xml:space="preserve"> </w:t>
            </w:r>
            <w:r w:rsidR="00665FAB" w:rsidRPr="009A2A45" w:rsidDel="00665FAB">
              <w:t xml:space="preserve"> </w:t>
            </w:r>
            <w:r w:rsidR="00665FAB" w:rsidRPr="009A2A45">
              <w:t xml:space="preserve"> </w:t>
            </w:r>
          </w:p>
          <w:p w:rsidR="005065F0" w:rsidRPr="009A2A45" w:rsidRDefault="00665FAB" w:rsidP="00665FAB">
            <w:pPr>
              <w:pStyle w:val="TableBullet"/>
            </w:pPr>
            <w:r w:rsidRPr="009A2A45">
              <w:rPr>
                <w:rFonts w:cs="Arial"/>
                <w:szCs w:val="18"/>
              </w:rPr>
              <w:t>Interpreter booking process</w:t>
            </w:r>
            <w:r w:rsidRPr="009A2A45">
              <w:rPr>
                <w:rStyle w:val="Hyperlink"/>
                <w:rFonts w:ascii="Arial" w:hAnsi="Arial" w:cs="Arial"/>
                <w:color w:val="auto"/>
                <w:sz w:val="18"/>
                <w:szCs w:val="18"/>
              </w:rPr>
              <w:br/>
            </w:r>
            <w:hyperlink r:id="rId140" w:history="1">
              <w:r w:rsidRPr="009A2A45">
                <w:rPr>
                  <w:rStyle w:val="Hyperlink"/>
                  <w:rFonts w:ascii="Arial" w:hAnsi="Arial"/>
                  <w:color w:val="auto"/>
                  <w:sz w:val="18"/>
                </w:rPr>
                <w:t>www.isign.co.nz/services/interpreter-booking-process</w:t>
              </w:r>
            </w:hyperlink>
            <w:r w:rsidRPr="009A2A45">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267D5F" w:rsidRPr="009A2A45" w:rsidRDefault="002E7034" w:rsidP="0075492B">
            <w:pPr>
              <w:pStyle w:val="TableText"/>
              <w:ind w:right="142"/>
              <w:rPr>
                <w:rFonts w:cs="Arial"/>
                <w:b/>
                <w:szCs w:val="18"/>
              </w:rPr>
            </w:pPr>
            <w:r w:rsidRPr="009A2A45">
              <w:rPr>
                <w:rFonts w:cs="Arial"/>
                <w:b/>
                <w:szCs w:val="18"/>
              </w:rPr>
              <w:t>Te Pou o Te Whakaaro Nui</w:t>
            </w:r>
          </w:p>
          <w:p w:rsidR="005065F0" w:rsidRPr="009A2A45" w:rsidRDefault="005065F0" w:rsidP="0075492B">
            <w:pPr>
              <w:pStyle w:val="TableText"/>
              <w:ind w:right="142"/>
              <w:rPr>
                <w:rFonts w:cs="Arial"/>
                <w:szCs w:val="18"/>
                <w:lang w:val="en"/>
              </w:rPr>
            </w:pPr>
            <w:r w:rsidRPr="009A2A45">
              <w:rPr>
                <w:rFonts w:cs="Arial"/>
                <w:szCs w:val="18"/>
                <w:lang w:val="en"/>
              </w:rPr>
              <w:t>Te Pou o Te Whakaaro Nui is a national centre of evidence-based workforce development for the mental health, ad</w:t>
            </w:r>
            <w:r w:rsidR="0075492B" w:rsidRPr="009A2A45">
              <w:rPr>
                <w:rFonts w:cs="Arial"/>
                <w:szCs w:val="18"/>
                <w:lang w:val="en"/>
              </w:rPr>
              <w:t>diction and disability sectors.</w:t>
            </w:r>
          </w:p>
          <w:p w:rsidR="002E7034" w:rsidRPr="009A2A45" w:rsidRDefault="00352536" w:rsidP="002E7034">
            <w:pPr>
              <w:pStyle w:val="TableText"/>
              <w:ind w:right="142"/>
              <w:rPr>
                <w:rFonts w:cs="Arial"/>
                <w:szCs w:val="18"/>
                <w:lang w:val="en"/>
              </w:rPr>
            </w:pPr>
            <w:hyperlink r:id="rId141" w:history="1">
              <w:r w:rsidR="002E7034" w:rsidRPr="009A2A45">
                <w:rPr>
                  <w:rStyle w:val="Hyperlink"/>
                  <w:rFonts w:ascii="Arial" w:hAnsi="Arial" w:cs="Arial"/>
                  <w:color w:val="auto"/>
                  <w:sz w:val="18"/>
                  <w:szCs w:val="18"/>
                  <w:lang w:val="en"/>
                </w:rPr>
                <w:t>www.tepou.co.nz</w:t>
              </w:r>
            </w:hyperlink>
            <w:r w:rsidR="002E7034" w:rsidRPr="009A2A45">
              <w:rPr>
                <w:rFonts w:cs="Arial"/>
                <w:szCs w:val="18"/>
                <w:lang w:val="en"/>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5065F0" w:rsidRPr="009A2A45" w:rsidRDefault="002E7034" w:rsidP="002E7034">
            <w:pPr>
              <w:pStyle w:val="TableBullet"/>
            </w:pPr>
            <w:r w:rsidRPr="009A2A45">
              <w:rPr>
                <w:rFonts w:cs="Arial"/>
                <w:szCs w:val="18"/>
              </w:rPr>
              <w:t>Let’s get real: Disability</w:t>
            </w:r>
            <w:r w:rsidR="005065F0" w:rsidRPr="009A2A45">
              <w:t xml:space="preserve"> (a workforce quality initiative created to help the disability workforce meet the needs of disabled people, whānau and communities)</w:t>
            </w:r>
            <w:r w:rsidRPr="009A2A45">
              <w:br/>
            </w:r>
            <w:hyperlink r:id="rId142" w:history="1">
              <w:r w:rsidRPr="009A2A45">
                <w:rPr>
                  <w:rStyle w:val="Hyperlink"/>
                  <w:rFonts w:ascii="Arial" w:hAnsi="Arial"/>
                  <w:color w:val="auto"/>
                  <w:sz w:val="18"/>
                </w:rPr>
                <w:t>www.tepou.co.nz/disability-workforce/lets-get-real-disability/101</w:t>
              </w:r>
            </w:hyperlink>
            <w:r w:rsidRPr="009A2A45">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267D5F" w:rsidRPr="009A2A45" w:rsidRDefault="002E7034" w:rsidP="0075492B">
            <w:pPr>
              <w:pStyle w:val="TableText"/>
              <w:ind w:right="142"/>
              <w:rPr>
                <w:rFonts w:cs="Arial"/>
                <w:b/>
                <w:szCs w:val="18"/>
              </w:rPr>
            </w:pPr>
            <w:r w:rsidRPr="009A2A45">
              <w:rPr>
                <w:rFonts w:cs="Arial"/>
                <w:b/>
                <w:szCs w:val="18"/>
              </w:rPr>
              <w:t>Mental Health Foundation</w:t>
            </w:r>
          </w:p>
          <w:p w:rsidR="00267D5F" w:rsidRPr="009A2A45" w:rsidRDefault="005065F0" w:rsidP="0075492B">
            <w:pPr>
              <w:pStyle w:val="TableText"/>
              <w:ind w:right="142"/>
              <w:rPr>
                <w:rFonts w:cs="Arial"/>
                <w:szCs w:val="18"/>
              </w:rPr>
            </w:pPr>
            <w:r w:rsidRPr="009A2A45">
              <w:rPr>
                <w:rFonts w:cs="Arial"/>
                <w:szCs w:val="18"/>
              </w:rPr>
              <w:t>The Mental Health Foundation provides a range of services and campaigns addressing all aspects of mental health and wellbeing.</w:t>
            </w:r>
          </w:p>
          <w:p w:rsidR="005065F0" w:rsidRPr="009A2A45" w:rsidRDefault="005065F0" w:rsidP="0075492B">
            <w:pPr>
              <w:pStyle w:val="TableText"/>
              <w:ind w:right="142"/>
              <w:rPr>
                <w:rFonts w:cs="Arial"/>
                <w:szCs w:val="18"/>
              </w:rPr>
            </w:pPr>
            <w:r w:rsidRPr="009A2A45">
              <w:rPr>
                <w:rFonts w:cs="Arial"/>
                <w:szCs w:val="18"/>
              </w:rPr>
              <w:t>It provides free information and training, and advocates for policies and services that support people with experience of mental illness and their families/whānau and friends.</w:t>
            </w:r>
          </w:p>
          <w:p w:rsidR="002E7034" w:rsidRPr="009A2A45" w:rsidRDefault="00352536" w:rsidP="002E7034">
            <w:pPr>
              <w:pStyle w:val="TableText"/>
              <w:ind w:right="142"/>
              <w:rPr>
                <w:rFonts w:cs="Arial"/>
                <w:szCs w:val="18"/>
              </w:rPr>
            </w:pPr>
            <w:hyperlink r:id="rId143" w:history="1">
              <w:r w:rsidR="002E7034" w:rsidRPr="009A2A45">
                <w:rPr>
                  <w:rStyle w:val="Hyperlink"/>
                  <w:rFonts w:ascii="Arial" w:hAnsi="Arial" w:cs="Arial"/>
                  <w:color w:val="auto"/>
                  <w:sz w:val="18"/>
                  <w:szCs w:val="18"/>
                </w:rPr>
                <w:t>www.mentalhealth.org.nz</w:t>
              </w:r>
            </w:hyperlink>
            <w:r w:rsidR="002E7034" w:rsidRPr="009A2A45">
              <w:rPr>
                <w:rFonts w:cs="Arial"/>
                <w:szCs w:val="18"/>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1F07DE" w:rsidRPr="009A2A45" w:rsidRDefault="002E7034" w:rsidP="002E7034">
            <w:pPr>
              <w:pStyle w:val="TableBullet"/>
            </w:pPr>
            <w:r w:rsidRPr="009A2A45">
              <w:rPr>
                <w:rFonts w:cs="Arial"/>
                <w:szCs w:val="18"/>
              </w:rPr>
              <w:t>Mental Health Awareness Week</w:t>
            </w:r>
            <w:r w:rsidRPr="009A2A45">
              <w:rPr>
                <w:rStyle w:val="Hyperlink"/>
                <w:rFonts w:ascii="Arial" w:hAnsi="Arial" w:cs="Arial"/>
                <w:color w:val="auto"/>
                <w:sz w:val="18"/>
                <w:szCs w:val="18"/>
              </w:rPr>
              <w:br/>
            </w:r>
            <w:hyperlink r:id="rId144" w:history="1">
              <w:r w:rsidRPr="009A2A45">
                <w:rPr>
                  <w:rStyle w:val="Hyperlink"/>
                  <w:rFonts w:ascii="Arial" w:hAnsi="Arial"/>
                  <w:color w:val="auto"/>
                  <w:sz w:val="18"/>
                </w:rPr>
                <w:t>www.mentalhealth.org.nz/home/our-work/category/16/mental-health-awareness-week</w:t>
              </w:r>
            </w:hyperlink>
            <w:r w:rsidRPr="009A2A45">
              <w:t xml:space="preserve"> </w:t>
            </w:r>
          </w:p>
          <w:p w:rsidR="005065F0" w:rsidRPr="009A2A45" w:rsidRDefault="002E7034" w:rsidP="002E7034">
            <w:pPr>
              <w:pStyle w:val="TableBullet"/>
            </w:pPr>
            <w:r w:rsidRPr="009A2A45">
              <w:rPr>
                <w:rFonts w:cs="Arial"/>
                <w:szCs w:val="18"/>
              </w:rPr>
              <w:t>Like Minds Like Mine</w:t>
            </w:r>
            <w:r w:rsidRPr="009A2A45">
              <w:rPr>
                <w:rStyle w:val="Hyperlink"/>
                <w:rFonts w:ascii="Arial" w:hAnsi="Arial" w:cs="Arial"/>
                <w:color w:val="auto"/>
                <w:sz w:val="18"/>
                <w:szCs w:val="18"/>
              </w:rPr>
              <w:br/>
            </w:r>
            <w:hyperlink r:id="rId145" w:history="1">
              <w:r w:rsidRPr="009A2A45">
                <w:rPr>
                  <w:rStyle w:val="Hyperlink"/>
                  <w:rFonts w:ascii="Arial" w:hAnsi="Arial"/>
                  <w:color w:val="auto"/>
                  <w:sz w:val="18"/>
                </w:rPr>
                <w:t>www.mentalhealth.org.nz/home/our-work/category/15/like-minds-like-mine</w:t>
              </w:r>
            </w:hyperlink>
            <w:r w:rsidRPr="009A2A45">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1F07DE" w:rsidRPr="009A2A45" w:rsidRDefault="002E7034" w:rsidP="0075492B">
            <w:pPr>
              <w:pStyle w:val="TableText"/>
              <w:ind w:right="142"/>
              <w:rPr>
                <w:rFonts w:cs="Arial"/>
                <w:b/>
                <w:szCs w:val="18"/>
              </w:rPr>
            </w:pPr>
            <w:r w:rsidRPr="009A2A45">
              <w:rPr>
                <w:rFonts w:cs="Arial"/>
                <w:b/>
                <w:szCs w:val="18"/>
              </w:rPr>
              <w:lastRenderedPageBreak/>
              <w:t>Multiple Sclerosis Society of New Zealand Inc</w:t>
            </w:r>
          </w:p>
          <w:p w:rsidR="005065F0" w:rsidRPr="009A2A45" w:rsidRDefault="005065F0" w:rsidP="0075492B">
            <w:pPr>
              <w:pStyle w:val="TableText"/>
              <w:ind w:right="142"/>
              <w:rPr>
                <w:rFonts w:cs="Arial"/>
                <w:szCs w:val="18"/>
              </w:rPr>
            </w:pPr>
            <w:r w:rsidRPr="009A2A45">
              <w:rPr>
                <w:rFonts w:cs="Arial"/>
                <w:szCs w:val="18"/>
              </w:rPr>
              <w:t>The Multiple Sclerosis (MS) Society of New Zealand is a non-profit organisation that provides on-going support, education and advocacy for people with MS and their support networks. It also aims to educate the general public, employers and health professionals about MS and actively funds key research into the condition.</w:t>
            </w:r>
          </w:p>
          <w:p w:rsidR="002E7034" w:rsidRPr="009A2A45" w:rsidRDefault="00352536" w:rsidP="002E7034">
            <w:pPr>
              <w:pStyle w:val="TableText"/>
              <w:ind w:right="142"/>
              <w:rPr>
                <w:rFonts w:cs="Arial"/>
                <w:szCs w:val="18"/>
              </w:rPr>
            </w:pPr>
            <w:hyperlink r:id="rId146" w:history="1">
              <w:r w:rsidR="002E7034" w:rsidRPr="009A2A45">
                <w:rPr>
                  <w:rStyle w:val="Hyperlink"/>
                  <w:rFonts w:ascii="Arial" w:hAnsi="Arial" w:cs="Arial"/>
                  <w:color w:val="auto"/>
                  <w:sz w:val="18"/>
                  <w:szCs w:val="18"/>
                </w:rPr>
                <w:t>https://www.msnz.org.nz</w:t>
              </w:r>
            </w:hyperlink>
            <w:r w:rsidR="002E7034" w:rsidRPr="009A2A45">
              <w:rPr>
                <w:rFonts w:cs="Arial"/>
                <w:szCs w:val="18"/>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1F07DE" w:rsidRPr="009A2A45" w:rsidRDefault="002E7034" w:rsidP="002E7034">
            <w:pPr>
              <w:pStyle w:val="TableBullet"/>
            </w:pPr>
            <w:r w:rsidRPr="009A2A45">
              <w:rPr>
                <w:rFonts w:cs="Arial"/>
                <w:szCs w:val="18"/>
              </w:rPr>
              <w:t>Information on MS</w:t>
            </w:r>
            <w:r w:rsidRPr="009A2A45">
              <w:rPr>
                <w:rStyle w:val="Hyperlink"/>
                <w:rFonts w:ascii="Arial" w:hAnsi="Arial" w:cs="Arial"/>
                <w:color w:val="auto"/>
                <w:sz w:val="18"/>
                <w:szCs w:val="18"/>
              </w:rPr>
              <w:br/>
            </w:r>
            <w:hyperlink r:id="rId147" w:history="1">
              <w:r w:rsidRPr="009A2A45">
                <w:rPr>
                  <w:rStyle w:val="Hyperlink"/>
                  <w:rFonts w:ascii="Arial" w:hAnsi="Arial"/>
                  <w:color w:val="auto"/>
                  <w:sz w:val="18"/>
                </w:rPr>
                <w:t>www.msnz.org.nz/Page.aspx?pid=276</w:t>
              </w:r>
            </w:hyperlink>
            <w:r w:rsidRPr="009A2A45">
              <w:t xml:space="preserve"> </w:t>
            </w:r>
          </w:p>
          <w:p w:rsidR="005065F0" w:rsidRPr="009A2A45" w:rsidRDefault="002E7034" w:rsidP="002E7034">
            <w:pPr>
              <w:pStyle w:val="TableBullet"/>
            </w:pPr>
            <w:r w:rsidRPr="009A2A45">
              <w:rPr>
                <w:rFonts w:cs="Arial"/>
                <w:szCs w:val="18"/>
              </w:rPr>
              <w:t>MS publications</w:t>
            </w:r>
            <w:r w:rsidRPr="009A2A45">
              <w:rPr>
                <w:rStyle w:val="Hyperlink"/>
                <w:rFonts w:ascii="Arial" w:hAnsi="Arial" w:cs="Arial"/>
                <w:color w:val="auto"/>
                <w:sz w:val="18"/>
                <w:szCs w:val="18"/>
              </w:rPr>
              <w:br/>
            </w:r>
            <w:hyperlink r:id="rId148" w:history="1">
              <w:r w:rsidRPr="009A2A45">
                <w:rPr>
                  <w:rStyle w:val="Hyperlink"/>
                  <w:rFonts w:ascii="Arial" w:hAnsi="Arial"/>
                  <w:color w:val="auto"/>
                  <w:sz w:val="18"/>
                </w:rPr>
                <w:t>www.msnz.org.nz/Page.aspx?pid=329</w:t>
              </w:r>
            </w:hyperlink>
            <w:r w:rsidRPr="009A2A45">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1F07DE" w:rsidRPr="009A2A45" w:rsidRDefault="002E7034" w:rsidP="0075492B">
            <w:pPr>
              <w:pStyle w:val="TableText"/>
              <w:ind w:right="142"/>
              <w:rPr>
                <w:rFonts w:cs="Arial"/>
                <w:b/>
                <w:szCs w:val="18"/>
              </w:rPr>
            </w:pPr>
            <w:r w:rsidRPr="009A2A45">
              <w:rPr>
                <w:rFonts w:cs="Arial"/>
                <w:b/>
                <w:szCs w:val="18"/>
              </w:rPr>
              <w:t>Muscular Dystrophy Association</w:t>
            </w:r>
          </w:p>
          <w:p w:rsidR="005065F0" w:rsidRPr="009A2A45" w:rsidRDefault="005065F0" w:rsidP="0075492B">
            <w:pPr>
              <w:pStyle w:val="TableText"/>
              <w:ind w:right="142"/>
              <w:rPr>
                <w:rFonts w:cs="Arial"/>
                <w:szCs w:val="18"/>
              </w:rPr>
            </w:pPr>
            <w:r w:rsidRPr="009A2A45">
              <w:rPr>
                <w:rFonts w:cs="Arial"/>
                <w:szCs w:val="18"/>
              </w:rPr>
              <w:t>The Muscular Dystrophy Association is a New Zealand not-for-profit organisation which provides information and support to people affected by neuromuscular conditions. Its services include a national fieldwork service, as well as specialist information and advice.</w:t>
            </w:r>
          </w:p>
          <w:p w:rsidR="002E7034" w:rsidRPr="009A2A45" w:rsidRDefault="00352536" w:rsidP="0075492B">
            <w:pPr>
              <w:pStyle w:val="TableText"/>
              <w:ind w:right="142"/>
              <w:rPr>
                <w:rFonts w:cs="Arial"/>
                <w:szCs w:val="18"/>
              </w:rPr>
            </w:pPr>
            <w:hyperlink r:id="rId149" w:history="1">
              <w:r w:rsidR="002E7034" w:rsidRPr="009A2A45">
                <w:rPr>
                  <w:rStyle w:val="Hyperlink"/>
                  <w:rFonts w:ascii="Arial" w:hAnsi="Arial" w:cs="Arial"/>
                  <w:color w:val="auto"/>
                  <w:sz w:val="18"/>
                  <w:szCs w:val="18"/>
                </w:rPr>
                <w:t>www.mda.org.nz</w:t>
              </w:r>
            </w:hyperlink>
            <w:r w:rsidR="002E7034" w:rsidRPr="009A2A45">
              <w:rPr>
                <w:rFonts w:cs="Arial"/>
                <w:szCs w:val="18"/>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5065F0" w:rsidRPr="009A2A45" w:rsidRDefault="002E7034" w:rsidP="002E7034">
            <w:pPr>
              <w:pStyle w:val="TableBullet"/>
            </w:pPr>
            <w:r w:rsidRPr="009A2A45">
              <w:rPr>
                <w:rFonts w:cs="Arial"/>
                <w:szCs w:val="18"/>
              </w:rPr>
              <w:t>Information and resources on specific neuromuscular conditions</w:t>
            </w:r>
            <w:r w:rsidRPr="009A2A45">
              <w:rPr>
                <w:rStyle w:val="Hyperlink"/>
                <w:rFonts w:ascii="Arial" w:hAnsi="Arial" w:cs="Arial"/>
                <w:color w:val="auto"/>
                <w:sz w:val="18"/>
                <w:szCs w:val="18"/>
              </w:rPr>
              <w:br/>
            </w:r>
            <w:hyperlink r:id="rId150" w:history="1">
              <w:r w:rsidRPr="009A2A45">
                <w:rPr>
                  <w:rStyle w:val="Hyperlink"/>
                  <w:rFonts w:ascii="Arial" w:hAnsi="Arial"/>
                  <w:color w:val="auto"/>
                  <w:sz w:val="18"/>
                </w:rPr>
                <w:t>www.mda.org.nz/information</w:t>
              </w:r>
            </w:hyperlink>
            <w:r w:rsidRPr="009A2A45">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267D5F" w:rsidRPr="009A2A45" w:rsidRDefault="002E7034" w:rsidP="0075492B">
            <w:pPr>
              <w:pStyle w:val="TableText"/>
              <w:ind w:right="142"/>
              <w:rPr>
                <w:rFonts w:cs="Arial"/>
                <w:b/>
                <w:szCs w:val="18"/>
              </w:rPr>
            </w:pPr>
            <w:r w:rsidRPr="009A2A45">
              <w:rPr>
                <w:rFonts w:cs="Arial"/>
                <w:b/>
                <w:szCs w:val="18"/>
              </w:rPr>
              <w:t>National Foundation for the Deaf</w:t>
            </w:r>
          </w:p>
          <w:p w:rsidR="005065F0" w:rsidRPr="009A2A45" w:rsidRDefault="005065F0" w:rsidP="0075492B">
            <w:pPr>
              <w:pStyle w:val="TableText"/>
              <w:ind w:right="142"/>
              <w:rPr>
                <w:rFonts w:cs="Arial"/>
                <w:szCs w:val="18"/>
              </w:rPr>
            </w:pPr>
            <w:r w:rsidRPr="009A2A45">
              <w:rPr>
                <w:rFonts w:cs="Arial"/>
                <w:szCs w:val="18"/>
              </w:rPr>
              <w:t>The National Foundation for the Deaf works to promote the rights, interests and welfare of people with hearing loss. It offers support, prevention and advocacy programmes. The Foundation</w:t>
            </w:r>
            <w:r w:rsidR="00267D5F" w:rsidRPr="009A2A45">
              <w:rPr>
                <w:rFonts w:cs="Arial"/>
                <w:szCs w:val="18"/>
              </w:rPr>
              <w:t>’</w:t>
            </w:r>
            <w:r w:rsidRPr="009A2A45">
              <w:rPr>
                <w:rFonts w:cs="Arial"/>
                <w:szCs w:val="18"/>
              </w:rPr>
              <w:t>s website publishes various resources.</w:t>
            </w:r>
          </w:p>
          <w:p w:rsidR="002E7034" w:rsidRPr="009A2A45" w:rsidRDefault="00352536" w:rsidP="002E7034">
            <w:pPr>
              <w:pStyle w:val="TableText"/>
              <w:ind w:right="142"/>
              <w:rPr>
                <w:rFonts w:cs="Arial"/>
                <w:szCs w:val="18"/>
              </w:rPr>
            </w:pPr>
            <w:hyperlink r:id="rId151" w:history="1">
              <w:r w:rsidR="002E7034" w:rsidRPr="009A2A45">
                <w:rPr>
                  <w:rStyle w:val="Hyperlink"/>
                  <w:rFonts w:ascii="Arial" w:hAnsi="Arial" w:cs="Arial"/>
                  <w:color w:val="auto"/>
                  <w:sz w:val="18"/>
                  <w:szCs w:val="18"/>
                </w:rPr>
                <w:t>www.nfd.org.nz</w:t>
              </w:r>
            </w:hyperlink>
            <w:r w:rsidR="002E7034" w:rsidRPr="009A2A45">
              <w:rPr>
                <w:rFonts w:cs="Arial"/>
                <w:szCs w:val="18"/>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5065F0" w:rsidRPr="009A2A45" w:rsidRDefault="002E7034" w:rsidP="002E7034">
            <w:pPr>
              <w:pStyle w:val="TableBullet"/>
            </w:pPr>
            <w:r w:rsidRPr="009A2A45">
              <w:rPr>
                <w:rFonts w:cs="Arial"/>
                <w:szCs w:val="18"/>
              </w:rPr>
              <w:t>Communication tips</w:t>
            </w:r>
            <w:r w:rsidRPr="009A2A45">
              <w:rPr>
                <w:rStyle w:val="Hyperlink"/>
                <w:rFonts w:ascii="Arial" w:hAnsi="Arial" w:cs="Arial"/>
                <w:color w:val="auto"/>
                <w:sz w:val="18"/>
                <w:szCs w:val="18"/>
              </w:rPr>
              <w:br/>
            </w:r>
            <w:hyperlink r:id="rId152" w:history="1">
              <w:r w:rsidRPr="009A2A45">
                <w:rPr>
                  <w:rStyle w:val="Hyperlink"/>
                  <w:rFonts w:ascii="Arial" w:hAnsi="Arial"/>
                  <w:color w:val="auto"/>
                  <w:sz w:val="18"/>
                </w:rPr>
                <w:t>www.nfd.org.nz/help-and-advice/your-hearing/communication-tips</w:t>
              </w:r>
            </w:hyperlink>
            <w:r w:rsidRPr="009A2A45">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267D5F" w:rsidRPr="009A2A45" w:rsidRDefault="002E7034" w:rsidP="0075492B">
            <w:pPr>
              <w:pStyle w:val="TableText"/>
              <w:ind w:right="142"/>
              <w:rPr>
                <w:rFonts w:cs="Arial"/>
                <w:b/>
                <w:szCs w:val="18"/>
              </w:rPr>
            </w:pPr>
            <w:r w:rsidRPr="009A2A45">
              <w:rPr>
                <w:rFonts w:cs="Arial"/>
                <w:b/>
                <w:szCs w:val="18"/>
              </w:rPr>
              <w:t>Needs Assessment Service Co-ordination Association</w:t>
            </w:r>
          </w:p>
          <w:p w:rsidR="001F07DE" w:rsidRPr="009A2A45" w:rsidRDefault="005065F0" w:rsidP="0075492B">
            <w:pPr>
              <w:pStyle w:val="TableText"/>
              <w:ind w:right="142"/>
              <w:rPr>
                <w:rFonts w:cs="Arial"/>
                <w:szCs w:val="18"/>
              </w:rPr>
            </w:pPr>
            <w:r w:rsidRPr="009A2A45">
              <w:rPr>
                <w:rFonts w:cs="Arial"/>
                <w:szCs w:val="18"/>
              </w:rPr>
              <w:t>The Needs Assessment Service Co-ordination Association (NASCA) is the national association for managers of NASC organisations. The Ministry of Health contracts these organisations to:</w:t>
            </w:r>
          </w:p>
          <w:p w:rsidR="001F07DE" w:rsidRPr="009A2A45" w:rsidRDefault="005065F0" w:rsidP="0075492B">
            <w:pPr>
              <w:pStyle w:val="TableBullet"/>
              <w:ind w:right="142"/>
            </w:pPr>
            <w:r w:rsidRPr="009A2A45">
              <w:t>work with people with disabilities to identify their strengths and support needs</w:t>
            </w:r>
          </w:p>
          <w:p w:rsidR="00267D5F" w:rsidRPr="009A2A45" w:rsidRDefault="005065F0" w:rsidP="0075492B">
            <w:pPr>
              <w:pStyle w:val="TableBullet"/>
              <w:ind w:right="142"/>
            </w:pPr>
            <w:r w:rsidRPr="009A2A45">
              <w:t>tell people about available support services</w:t>
            </w:r>
          </w:p>
          <w:p w:rsidR="001F07DE" w:rsidRPr="009A2A45" w:rsidRDefault="005065F0" w:rsidP="0075492B">
            <w:pPr>
              <w:pStyle w:val="TableBullet"/>
              <w:ind w:right="142"/>
            </w:pPr>
            <w:r w:rsidRPr="009A2A45">
              <w:t>determine people</w:t>
            </w:r>
            <w:r w:rsidR="00267D5F" w:rsidRPr="009A2A45">
              <w:t>’</w:t>
            </w:r>
            <w:r w:rsidRPr="009A2A45">
              <w:t>s eligibility for Ministry of Health-funded support services</w:t>
            </w:r>
          </w:p>
          <w:p w:rsidR="00267D5F" w:rsidRPr="009A2A45" w:rsidRDefault="005065F0" w:rsidP="0075492B">
            <w:pPr>
              <w:pStyle w:val="TableBullet"/>
              <w:ind w:right="142"/>
            </w:pPr>
            <w:r w:rsidRPr="009A2A45">
              <w:t>allocate Ministry-funded support services</w:t>
            </w:r>
          </w:p>
          <w:p w:rsidR="00267D5F" w:rsidRPr="009A2A45" w:rsidRDefault="005065F0" w:rsidP="0075492B">
            <w:pPr>
              <w:pStyle w:val="TableBullet"/>
              <w:ind w:right="142"/>
            </w:pPr>
            <w:r w:rsidRPr="009A2A45">
              <w:t>help people access other supports.</w:t>
            </w:r>
          </w:p>
          <w:p w:rsidR="005065F0" w:rsidRPr="009A2A45" w:rsidRDefault="005065F0" w:rsidP="0075492B">
            <w:pPr>
              <w:pStyle w:val="TableText"/>
              <w:ind w:right="142"/>
              <w:rPr>
                <w:rFonts w:cs="Arial"/>
                <w:szCs w:val="18"/>
              </w:rPr>
            </w:pPr>
            <w:r w:rsidRPr="009A2A45">
              <w:rPr>
                <w:rFonts w:cs="Arial"/>
                <w:szCs w:val="18"/>
              </w:rPr>
              <w:t>Support services are then delivered by their respective service providers.</w:t>
            </w:r>
          </w:p>
          <w:p w:rsidR="002E7034" w:rsidRPr="009A2A45" w:rsidRDefault="00352536" w:rsidP="002E7034">
            <w:pPr>
              <w:pStyle w:val="TableText"/>
              <w:ind w:right="142"/>
              <w:rPr>
                <w:rFonts w:cs="Arial"/>
                <w:szCs w:val="18"/>
              </w:rPr>
            </w:pPr>
            <w:hyperlink r:id="rId153" w:history="1">
              <w:r w:rsidR="002E7034" w:rsidRPr="009A2A45">
                <w:rPr>
                  <w:rStyle w:val="Hyperlink"/>
                  <w:rFonts w:ascii="Arial" w:hAnsi="Arial" w:cs="Arial"/>
                  <w:color w:val="auto"/>
                  <w:sz w:val="18"/>
                  <w:szCs w:val="18"/>
                </w:rPr>
                <w:t>www.nznasca.co.nz</w:t>
              </w:r>
            </w:hyperlink>
            <w:r w:rsidR="002E7034" w:rsidRPr="009A2A45">
              <w:rPr>
                <w:rFonts w:cs="Arial"/>
                <w:szCs w:val="18"/>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5065F0" w:rsidRPr="009A2A45" w:rsidRDefault="002E7034" w:rsidP="002E7034">
            <w:pPr>
              <w:pStyle w:val="TableBullet"/>
            </w:pPr>
            <w:r w:rsidRPr="009A2A45">
              <w:rPr>
                <w:rFonts w:cs="Arial"/>
                <w:szCs w:val="18"/>
              </w:rPr>
              <w:t>Regional contacts/locations</w:t>
            </w:r>
            <w:r w:rsidRPr="009A2A45">
              <w:rPr>
                <w:rStyle w:val="Hyperlink"/>
                <w:rFonts w:ascii="Arial" w:hAnsi="Arial" w:cs="Arial"/>
                <w:color w:val="auto"/>
                <w:sz w:val="18"/>
                <w:szCs w:val="18"/>
              </w:rPr>
              <w:br/>
            </w:r>
            <w:hyperlink r:id="rId154" w:history="1">
              <w:r w:rsidRPr="009A2A45">
                <w:rPr>
                  <w:rStyle w:val="Hyperlink"/>
                  <w:rFonts w:ascii="Arial" w:hAnsi="Arial"/>
                  <w:color w:val="auto"/>
                  <w:sz w:val="18"/>
                </w:rPr>
                <w:t>www.nznasca.co.nz/services/younger-peoples-nasc-services</w:t>
              </w:r>
            </w:hyperlink>
            <w:r w:rsidRPr="009A2A45">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267D5F" w:rsidRPr="009A2A45" w:rsidRDefault="002E7034" w:rsidP="0075492B">
            <w:pPr>
              <w:pStyle w:val="TableText"/>
              <w:ind w:right="142"/>
              <w:rPr>
                <w:rFonts w:cs="Arial"/>
                <w:b/>
                <w:szCs w:val="18"/>
              </w:rPr>
            </w:pPr>
            <w:r w:rsidRPr="009A2A45">
              <w:rPr>
                <w:rFonts w:cs="Arial"/>
                <w:b/>
                <w:szCs w:val="18"/>
              </w:rPr>
              <w:t>New Zealand Disability Support Network</w:t>
            </w:r>
          </w:p>
          <w:p w:rsidR="005065F0" w:rsidRPr="009A2A45" w:rsidRDefault="005065F0" w:rsidP="0075492B">
            <w:pPr>
              <w:pStyle w:val="TableText"/>
              <w:ind w:right="142"/>
              <w:rPr>
                <w:rFonts w:cs="Arial"/>
                <w:szCs w:val="18"/>
              </w:rPr>
            </w:pPr>
            <w:r w:rsidRPr="009A2A45">
              <w:rPr>
                <w:rFonts w:cs="Arial"/>
                <w:szCs w:val="18"/>
              </w:rPr>
              <w:t>The New Zealand Disability Support Network is a national association o</w:t>
            </w:r>
            <w:r w:rsidR="000C248F" w:rsidRPr="009A2A45">
              <w:rPr>
                <w:rFonts w:cs="Arial"/>
                <w:szCs w:val="18"/>
              </w:rPr>
              <w:t>f disability support providers.</w:t>
            </w:r>
          </w:p>
          <w:p w:rsidR="002E7034" w:rsidRPr="009A2A45" w:rsidRDefault="00352536" w:rsidP="002E7034">
            <w:pPr>
              <w:pStyle w:val="TableText"/>
              <w:ind w:right="142"/>
              <w:rPr>
                <w:rFonts w:cs="Arial"/>
                <w:szCs w:val="18"/>
              </w:rPr>
            </w:pPr>
            <w:hyperlink r:id="rId155" w:history="1">
              <w:r w:rsidR="002E7034" w:rsidRPr="009A2A45">
                <w:rPr>
                  <w:rStyle w:val="Hyperlink"/>
                  <w:rFonts w:ascii="Arial" w:hAnsi="Arial" w:cs="Arial"/>
                  <w:color w:val="auto"/>
                  <w:sz w:val="18"/>
                  <w:szCs w:val="18"/>
                </w:rPr>
                <w:t>www.nzdsn.org.nz</w:t>
              </w:r>
            </w:hyperlink>
            <w:r w:rsidR="002E7034" w:rsidRPr="009A2A45">
              <w:rPr>
                <w:rFonts w:cs="Arial"/>
                <w:szCs w:val="18"/>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5065F0" w:rsidRPr="009A2A45" w:rsidRDefault="002E7034" w:rsidP="002E7034">
            <w:pPr>
              <w:pStyle w:val="TableBullet"/>
            </w:pPr>
            <w:r w:rsidRPr="009A2A45">
              <w:rPr>
                <w:rFonts w:cs="Arial"/>
                <w:szCs w:val="18"/>
              </w:rPr>
              <w:t>Directory of member service providers</w:t>
            </w:r>
            <w:r w:rsidRPr="009A2A45">
              <w:rPr>
                <w:rStyle w:val="Hyperlink"/>
                <w:rFonts w:ascii="Arial" w:hAnsi="Arial" w:cs="Arial"/>
                <w:color w:val="auto"/>
                <w:sz w:val="18"/>
                <w:szCs w:val="18"/>
              </w:rPr>
              <w:br/>
            </w:r>
            <w:hyperlink r:id="rId156" w:history="1">
              <w:r w:rsidRPr="009A2A45">
                <w:rPr>
                  <w:rStyle w:val="Hyperlink"/>
                  <w:rFonts w:ascii="Arial" w:hAnsi="Arial"/>
                  <w:color w:val="auto"/>
                  <w:sz w:val="18"/>
                </w:rPr>
                <w:t>www.nzdsn.org.nz/directory</w:t>
              </w:r>
            </w:hyperlink>
            <w:r w:rsidRPr="009A2A45">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267D5F" w:rsidRPr="009A2A45" w:rsidRDefault="002E7034" w:rsidP="0075492B">
            <w:pPr>
              <w:pStyle w:val="TableText"/>
              <w:ind w:right="142"/>
              <w:rPr>
                <w:rFonts w:cs="Arial"/>
                <w:b/>
                <w:szCs w:val="18"/>
              </w:rPr>
            </w:pPr>
            <w:r w:rsidRPr="009A2A45">
              <w:rPr>
                <w:rFonts w:cs="Arial"/>
                <w:b/>
                <w:szCs w:val="18"/>
              </w:rPr>
              <w:t>New Zealand Down Syndrome Association</w:t>
            </w:r>
          </w:p>
          <w:p w:rsidR="00267D5F" w:rsidRPr="009A2A45" w:rsidRDefault="005065F0" w:rsidP="0075492B">
            <w:pPr>
              <w:pStyle w:val="TableText"/>
              <w:ind w:right="142"/>
              <w:rPr>
                <w:rFonts w:cs="Arial"/>
                <w:szCs w:val="18"/>
              </w:rPr>
            </w:pPr>
            <w:r w:rsidRPr="009A2A45">
              <w:rPr>
                <w:rFonts w:cs="Arial"/>
                <w:szCs w:val="18"/>
              </w:rPr>
              <w:t>The New Zealand Down Syndrome Association promotes the participation of people with Down syndrome in their community. It provides:</w:t>
            </w:r>
          </w:p>
          <w:p w:rsidR="00267D5F" w:rsidRPr="009A2A45" w:rsidRDefault="005065F0" w:rsidP="0075492B">
            <w:pPr>
              <w:pStyle w:val="TableBullet"/>
              <w:ind w:right="142"/>
            </w:pPr>
            <w:r w:rsidRPr="009A2A45">
              <w:t>information, support, education and advocacy services for the Down syndrome community</w:t>
            </w:r>
          </w:p>
          <w:p w:rsidR="00267D5F" w:rsidRPr="009A2A45" w:rsidRDefault="005065F0" w:rsidP="0075492B">
            <w:pPr>
              <w:pStyle w:val="TableBullet"/>
              <w:ind w:right="142"/>
            </w:pPr>
            <w:r w:rsidRPr="009A2A45">
              <w:t>support for parents and families/whānau</w:t>
            </w:r>
          </w:p>
          <w:p w:rsidR="001F07DE" w:rsidRPr="009A2A45" w:rsidRDefault="005065F0" w:rsidP="0075492B">
            <w:pPr>
              <w:pStyle w:val="TableBullet"/>
              <w:ind w:right="142"/>
            </w:pPr>
            <w:r w:rsidRPr="009A2A45">
              <w:t>information resources and a quarterly journal</w:t>
            </w:r>
          </w:p>
          <w:p w:rsidR="005065F0" w:rsidRPr="009A2A45" w:rsidRDefault="005065F0" w:rsidP="0075492B">
            <w:pPr>
              <w:pStyle w:val="TableBullet"/>
              <w:ind w:right="142"/>
              <w:rPr>
                <w:b/>
              </w:rPr>
            </w:pPr>
            <w:r w:rsidRPr="009A2A45">
              <w:t>support for regional groups so that they can offer support and services to the Down syndrome community in their area through family events, social groups, guest speakers, individual support and advocacy.</w:t>
            </w:r>
          </w:p>
          <w:p w:rsidR="002E7034" w:rsidRPr="009A2A45" w:rsidRDefault="00352536" w:rsidP="002E7034">
            <w:pPr>
              <w:pStyle w:val="TableBullet"/>
              <w:numPr>
                <w:ilvl w:val="0"/>
                <w:numId w:val="0"/>
              </w:numPr>
            </w:pPr>
            <w:hyperlink r:id="rId157" w:history="1">
              <w:r w:rsidR="002E7034" w:rsidRPr="009A2A45">
                <w:rPr>
                  <w:rStyle w:val="Hyperlink"/>
                  <w:rFonts w:ascii="Arial" w:hAnsi="Arial"/>
                  <w:color w:val="auto"/>
                  <w:sz w:val="18"/>
                </w:rPr>
                <w:t>www.nzdsa.org.nz</w:t>
              </w:r>
            </w:hyperlink>
            <w:r w:rsidR="002E7034" w:rsidRPr="009A2A45">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5065F0" w:rsidRPr="009A2A45" w:rsidRDefault="002E7034" w:rsidP="002E7034">
            <w:pPr>
              <w:pStyle w:val="TableBullet"/>
            </w:pPr>
            <w:r w:rsidRPr="009A2A45">
              <w:rPr>
                <w:rFonts w:cs="Arial"/>
                <w:szCs w:val="18"/>
              </w:rPr>
              <w:t>Information on Down Syndrome</w:t>
            </w:r>
            <w:r w:rsidRPr="009A2A45">
              <w:rPr>
                <w:rStyle w:val="Hyperlink"/>
                <w:rFonts w:ascii="Arial" w:hAnsi="Arial" w:cs="Arial"/>
                <w:color w:val="auto"/>
                <w:sz w:val="18"/>
                <w:szCs w:val="18"/>
              </w:rPr>
              <w:br/>
            </w:r>
            <w:hyperlink r:id="rId158" w:history="1">
              <w:r w:rsidRPr="009A2A45">
                <w:rPr>
                  <w:rStyle w:val="Hyperlink"/>
                  <w:rFonts w:ascii="Arial" w:hAnsi="Arial"/>
                  <w:color w:val="auto"/>
                  <w:sz w:val="18"/>
                </w:rPr>
                <w:t>www.nzdsa.org.nz/whatis.htm</w:t>
              </w:r>
            </w:hyperlink>
            <w:r w:rsidRPr="009A2A45">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1F07DE" w:rsidRPr="009A2A45" w:rsidRDefault="00A307D4" w:rsidP="0075492B">
            <w:pPr>
              <w:pStyle w:val="TableText"/>
              <w:ind w:right="142"/>
              <w:rPr>
                <w:rFonts w:cs="Arial"/>
                <w:b/>
                <w:szCs w:val="18"/>
              </w:rPr>
            </w:pPr>
            <w:r w:rsidRPr="009A2A45">
              <w:rPr>
                <w:rFonts w:cs="Arial"/>
                <w:b/>
                <w:szCs w:val="18"/>
              </w:rPr>
              <w:lastRenderedPageBreak/>
              <w:t>Le Va</w:t>
            </w:r>
          </w:p>
          <w:p w:rsidR="005065F0" w:rsidRPr="009A2A45" w:rsidRDefault="005065F0" w:rsidP="0075492B">
            <w:pPr>
              <w:pStyle w:val="TableText"/>
              <w:ind w:right="142"/>
              <w:rPr>
                <w:rFonts w:cs="Arial"/>
                <w:szCs w:val="18"/>
              </w:rPr>
            </w:pPr>
            <w:r w:rsidRPr="009A2A45">
              <w:rPr>
                <w:rFonts w:cs="Arial"/>
                <w:szCs w:val="18"/>
              </w:rPr>
              <w:t>Le Va is the national hub for Pasifika mental health and addiction workforce development and coordination for the disa</w:t>
            </w:r>
            <w:r w:rsidR="000C248F" w:rsidRPr="009A2A45">
              <w:rPr>
                <w:rFonts w:cs="Arial"/>
                <w:szCs w:val="18"/>
              </w:rPr>
              <w:t>bility support services sector.</w:t>
            </w:r>
          </w:p>
          <w:p w:rsidR="00A307D4" w:rsidRPr="009A2A45" w:rsidRDefault="00352536" w:rsidP="00A307D4">
            <w:pPr>
              <w:pStyle w:val="TableText"/>
              <w:ind w:right="142"/>
              <w:rPr>
                <w:rFonts w:cs="Arial"/>
                <w:szCs w:val="18"/>
              </w:rPr>
            </w:pPr>
            <w:hyperlink r:id="rId159" w:history="1">
              <w:r w:rsidR="00A307D4" w:rsidRPr="009A2A45">
                <w:rPr>
                  <w:rStyle w:val="Hyperlink"/>
                  <w:rFonts w:ascii="Arial" w:hAnsi="Arial" w:cs="Arial"/>
                  <w:color w:val="auto"/>
                  <w:sz w:val="18"/>
                  <w:szCs w:val="18"/>
                </w:rPr>
                <w:t>www.leva.co.nz</w:t>
              </w:r>
            </w:hyperlink>
            <w:r w:rsidR="00A307D4" w:rsidRPr="009A2A45">
              <w:rPr>
                <w:rFonts w:cs="Arial"/>
                <w:szCs w:val="18"/>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A307D4" w:rsidRPr="009A2A45" w:rsidRDefault="00A307D4" w:rsidP="00A307D4">
            <w:pPr>
              <w:pStyle w:val="TableBullet"/>
              <w:rPr>
                <w:i/>
              </w:rPr>
            </w:pPr>
            <w:r w:rsidRPr="009A2A45">
              <w:rPr>
                <w:rFonts w:cs="Arial"/>
                <w:i/>
                <w:szCs w:val="18"/>
              </w:rPr>
              <w:t>Organisational Guidelines for Disability Support Services: Working with Pasifika People with Disabilities and their Families</w:t>
            </w:r>
            <w:r w:rsidRPr="009A2A45">
              <w:rPr>
                <w:rStyle w:val="Hyperlink"/>
                <w:rFonts w:ascii="Arial" w:hAnsi="Arial" w:cs="Arial"/>
                <w:i/>
                <w:color w:val="auto"/>
                <w:sz w:val="18"/>
                <w:szCs w:val="18"/>
              </w:rPr>
              <w:br/>
            </w:r>
            <w:hyperlink r:id="rId160" w:history="1">
              <w:r w:rsidRPr="009A2A45">
                <w:rPr>
                  <w:rStyle w:val="Hyperlink"/>
                  <w:rFonts w:ascii="Arial" w:hAnsi="Arial"/>
                  <w:color w:val="auto"/>
                  <w:sz w:val="18"/>
                </w:rPr>
                <w:t>www.leva.co.nz/library/leva/organisational-guidelines-for-disability-support-services-working-with-pasifika-people-with-disabilities-and-their-families</w:t>
              </w:r>
            </w:hyperlink>
            <w:r w:rsidRPr="009A2A45">
              <w:rPr>
                <w:i/>
              </w:rPr>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1F07DE" w:rsidRPr="009A2A45" w:rsidRDefault="00A307D4" w:rsidP="0075492B">
            <w:pPr>
              <w:pStyle w:val="TableText"/>
              <w:ind w:right="142"/>
              <w:rPr>
                <w:rFonts w:cs="Arial"/>
                <w:b/>
                <w:szCs w:val="18"/>
              </w:rPr>
            </w:pPr>
            <w:r w:rsidRPr="009A2A45">
              <w:rPr>
                <w:rFonts w:cs="Arial"/>
                <w:b/>
                <w:szCs w:val="18"/>
              </w:rPr>
              <w:t>Parent to Parent</w:t>
            </w:r>
          </w:p>
          <w:p w:rsidR="005065F0" w:rsidRPr="009A2A45" w:rsidRDefault="005065F0" w:rsidP="0075492B">
            <w:pPr>
              <w:pStyle w:val="TableText"/>
              <w:ind w:right="142"/>
              <w:rPr>
                <w:rFonts w:cs="Arial"/>
                <w:szCs w:val="18"/>
              </w:rPr>
            </w:pPr>
            <w:r w:rsidRPr="009A2A45">
              <w:rPr>
                <w:rFonts w:cs="Arial"/>
                <w:szCs w:val="18"/>
              </w:rPr>
              <w:t>Parent to Parent supports parents of children with a disability, health impairment or health issue by connecting them with trained volunteer support parents who have a child or family member in a similar situation. It also provides training programmes for families and siblings.</w:t>
            </w:r>
          </w:p>
          <w:p w:rsidR="00A307D4" w:rsidRPr="009A2A45" w:rsidRDefault="00352536" w:rsidP="00A307D4">
            <w:pPr>
              <w:pStyle w:val="TableText"/>
              <w:ind w:right="142"/>
              <w:rPr>
                <w:rFonts w:cs="Arial"/>
                <w:szCs w:val="18"/>
              </w:rPr>
            </w:pPr>
            <w:hyperlink r:id="rId161" w:history="1">
              <w:r w:rsidR="00A307D4" w:rsidRPr="009A2A45">
                <w:rPr>
                  <w:rStyle w:val="Hyperlink"/>
                  <w:rFonts w:ascii="Arial" w:hAnsi="Arial" w:cs="Arial"/>
                  <w:color w:val="auto"/>
                  <w:sz w:val="18"/>
                  <w:szCs w:val="18"/>
                </w:rPr>
                <w:t>www.parent2parent.org.nz</w:t>
              </w:r>
            </w:hyperlink>
            <w:r w:rsidR="00A307D4" w:rsidRPr="009A2A45">
              <w:rPr>
                <w:rFonts w:cs="Arial"/>
                <w:szCs w:val="18"/>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1F07DE" w:rsidRPr="009A2A45" w:rsidRDefault="00A307D4" w:rsidP="00A307D4">
            <w:pPr>
              <w:pStyle w:val="TableBullet"/>
            </w:pPr>
            <w:r w:rsidRPr="009A2A45">
              <w:rPr>
                <w:rFonts w:cs="Arial"/>
                <w:szCs w:val="18"/>
              </w:rPr>
              <w:t>Parent to Parent Magazine</w:t>
            </w:r>
            <w:r w:rsidRPr="009A2A45">
              <w:rPr>
                <w:rStyle w:val="Hyperlink"/>
                <w:rFonts w:ascii="Arial" w:hAnsi="Arial" w:cs="Arial"/>
                <w:color w:val="auto"/>
                <w:sz w:val="18"/>
                <w:szCs w:val="18"/>
              </w:rPr>
              <w:br/>
            </w:r>
            <w:hyperlink r:id="rId162" w:history="1">
              <w:r w:rsidRPr="009A2A45">
                <w:rPr>
                  <w:rStyle w:val="Hyperlink"/>
                  <w:rFonts w:ascii="Arial" w:hAnsi="Arial"/>
                  <w:color w:val="auto"/>
                  <w:sz w:val="18"/>
                </w:rPr>
                <w:t>www.parent2parent.org.nz/parent-parent-magazine</w:t>
              </w:r>
            </w:hyperlink>
            <w:r w:rsidRPr="009A2A45">
              <w:t xml:space="preserve"> </w:t>
            </w:r>
          </w:p>
          <w:p w:rsidR="005065F0" w:rsidRPr="009A2A45" w:rsidRDefault="00A307D4" w:rsidP="00A307D4">
            <w:pPr>
              <w:pStyle w:val="TableBullet"/>
            </w:pPr>
            <w:r w:rsidRPr="009A2A45">
              <w:rPr>
                <w:rFonts w:cs="Arial"/>
                <w:szCs w:val="18"/>
              </w:rPr>
              <w:t>Parent to Parent Library</w:t>
            </w:r>
            <w:r w:rsidRPr="009A2A45">
              <w:rPr>
                <w:rStyle w:val="Hyperlink"/>
                <w:rFonts w:ascii="Arial" w:hAnsi="Arial" w:cs="Arial"/>
                <w:color w:val="auto"/>
                <w:sz w:val="18"/>
                <w:szCs w:val="18"/>
              </w:rPr>
              <w:br/>
            </w:r>
            <w:hyperlink r:id="rId163" w:history="1">
              <w:r w:rsidRPr="009A2A45">
                <w:rPr>
                  <w:rStyle w:val="Hyperlink"/>
                  <w:rFonts w:ascii="Arial" w:hAnsi="Arial"/>
                  <w:color w:val="auto"/>
                  <w:sz w:val="18"/>
                </w:rPr>
                <w:t>www.parent2parent.org.nz/library/nationallibrary</w:t>
              </w:r>
            </w:hyperlink>
            <w:r w:rsidRPr="009A2A45">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1F07DE" w:rsidRPr="009A2A45" w:rsidRDefault="00DA3F06" w:rsidP="0075492B">
            <w:pPr>
              <w:pStyle w:val="TableText"/>
              <w:ind w:right="142"/>
              <w:rPr>
                <w:rFonts w:cs="Arial"/>
                <w:b/>
                <w:szCs w:val="18"/>
                <w:lang w:val="en"/>
              </w:rPr>
            </w:pPr>
            <w:r w:rsidRPr="009A2A45">
              <w:rPr>
                <w:rFonts w:cs="Arial"/>
                <w:b/>
                <w:szCs w:val="18"/>
                <w:lang w:val="en"/>
              </w:rPr>
              <w:t>Vaka Tautua</w:t>
            </w:r>
          </w:p>
          <w:p w:rsidR="005065F0" w:rsidRPr="009A2A45" w:rsidRDefault="005065F0" w:rsidP="0075492B">
            <w:pPr>
              <w:pStyle w:val="TableText"/>
              <w:ind w:right="142"/>
              <w:rPr>
                <w:rFonts w:cs="Arial"/>
                <w:szCs w:val="18"/>
              </w:rPr>
            </w:pPr>
            <w:r w:rsidRPr="009A2A45">
              <w:rPr>
                <w:rFonts w:cs="Arial"/>
                <w:szCs w:val="18"/>
              </w:rPr>
              <w:t>Vaka Tautua is a charitable organisation that aims to help improve the health and wellbeing of Pasifika people in New Zealand. It provides community support for older people, people with a disability and those needing support for mental health.</w:t>
            </w:r>
          </w:p>
          <w:p w:rsidR="00DA3F06" w:rsidRPr="009A2A45" w:rsidRDefault="00352536" w:rsidP="0075492B">
            <w:pPr>
              <w:pStyle w:val="TableText"/>
              <w:ind w:right="142"/>
              <w:rPr>
                <w:rFonts w:cs="Arial"/>
                <w:szCs w:val="18"/>
              </w:rPr>
            </w:pPr>
            <w:hyperlink r:id="rId164" w:history="1">
              <w:r w:rsidR="00DA3F06" w:rsidRPr="009A2A45">
                <w:rPr>
                  <w:rStyle w:val="Hyperlink"/>
                  <w:rFonts w:ascii="Arial" w:hAnsi="Arial" w:cs="Arial"/>
                  <w:color w:val="auto"/>
                  <w:sz w:val="18"/>
                  <w:szCs w:val="18"/>
                </w:rPr>
                <w:t>www.vakatautua.co.nz</w:t>
              </w:r>
            </w:hyperlink>
            <w:r w:rsidR="00DA3F06" w:rsidRPr="009A2A45">
              <w:rPr>
                <w:rFonts w:cs="Arial"/>
                <w:szCs w:val="18"/>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5065F0" w:rsidRPr="009A2A45" w:rsidRDefault="00DA3F06" w:rsidP="00DA3F06">
            <w:pPr>
              <w:pStyle w:val="TableBullet"/>
              <w:rPr>
                <w:lang w:val="en"/>
              </w:rPr>
            </w:pPr>
            <w:r w:rsidRPr="009A2A45">
              <w:rPr>
                <w:rFonts w:cs="Arial"/>
                <w:szCs w:val="18"/>
                <w:lang w:val="en"/>
              </w:rPr>
              <w:t>Resources and publications</w:t>
            </w:r>
            <w:r w:rsidRPr="009A2A45">
              <w:rPr>
                <w:rStyle w:val="Hyperlink"/>
                <w:rFonts w:ascii="Arial" w:hAnsi="Arial" w:cs="Arial"/>
                <w:color w:val="auto"/>
                <w:sz w:val="18"/>
                <w:szCs w:val="18"/>
                <w:lang w:val="en"/>
              </w:rPr>
              <w:br/>
            </w:r>
            <w:hyperlink r:id="rId165" w:anchor="!resources/ckoy" w:history="1">
              <w:r w:rsidRPr="009A2A45">
                <w:rPr>
                  <w:rStyle w:val="Hyperlink"/>
                  <w:rFonts w:ascii="Arial" w:hAnsi="Arial"/>
                  <w:color w:val="auto"/>
                  <w:sz w:val="18"/>
                  <w:lang w:val="en"/>
                </w:rPr>
                <w:t>www.vakatautua.co.nz/#!resources/ckoy</w:t>
              </w:r>
            </w:hyperlink>
            <w:r w:rsidRPr="009A2A45">
              <w:rPr>
                <w:lang w:val="en"/>
              </w:rPr>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1F07DE" w:rsidRPr="009A2A45" w:rsidRDefault="00DA3F06" w:rsidP="0075492B">
            <w:pPr>
              <w:pStyle w:val="TableText"/>
              <w:ind w:right="142"/>
              <w:rPr>
                <w:rFonts w:cs="Arial"/>
                <w:b/>
                <w:szCs w:val="18"/>
                <w:lang w:val="en"/>
              </w:rPr>
            </w:pPr>
            <w:r w:rsidRPr="009A2A45">
              <w:rPr>
                <w:rFonts w:cs="Arial"/>
                <w:b/>
                <w:szCs w:val="18"/>
                <w:lang w:val="en"/>
              </w:rPr>
              <w:t>Rescare NZ</w:t>
            </w:r>
          </w:p>
          <w:p w:rsidR="005065F0" w:rsidRPr="009A2A45" w:rsidRDefault="005065F0" w:rsidP="0075492B">
            <w:pPr>
              <w:pStyle w:val="TableText"/>
              <w:ind w:right="142"/>
              <w:rPr>
                <w:rFonts w:cs="Arial"/>
                <w:szCs w:val="18"/>
              </w:rPr>
            </w:pPr>
            <w:r w:rsidRPr="009A2A45">
              <w:rPr>
                <w:rFonts w:cs="Arial"/>
                <w:szCs w:val="18"/>
              </w:rPr>
              <w:t>Rescare NZ is an umbrella organisation for support groups and individuals who support people with an intellectual disability.</w:t>
            </w:r>
          </w:p>
          <w:p w:rsidR="00DA3F06" w:rsidRPr="009A2A45" w:rsidRDefault="00352536" w:rsidP="00DA3F06">
            <w:pPr>
              <w:pStyle w:val="TableText"/>
              <w:ind w:right="142"/>
              <w:rPr>
                <w:rFonts w:cs="Arial"/>
                <w:szCs w:val="18"/>
              </w:rPr>
            </w:pPr>
            <w:hyperlink r:id="rId166" w:history="1">
              <w:r w:rsidR="00DA3F06" w:rsidRPr="009A2A45">
                <w:rPr>
                  <w:rStyle w:val="Hyperlink"/>
                  <w:rFonts w:ascii="Arial" w:hAnsi="Arial" w:cs="Arial"/>
                  <w:color w:val="auto"/>
                  <w:sz w:val="18"/>
                  <w:szCs w:val="18"/>
                </w:rPr>
                <w:t>www.rescarenz.org.nz</w:t>
              </w:r>
            </w:hyperlink>
            <w:r w:rsidR="00DA3F06" w:rsidRPr="009A2A45">
              <w:rPr>
                <w:rFonts w:cs="Arial"/>
                <w:szCs w:val="18"/>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DA3F06" w:rsidRPr="009A2A45" w:rsidRDefault="00DA3F06" w:rsidP="00DA3F06">
            <w:pPr>
              <w:pStyle w:val="TableBullet"/>
              <w:rPr>
                <w:lang w:val="en"/>
              </w:rPr>
            </w:pPr>
            <w:r w:rsidRPr="009A2A45">
              <w:rPr>
                <w:rFonts w:cs="Arial"/>
                <w:szCs w:val="18"/>
                <w:lang w:val="en"/>
              </w:rPr>
              <w:t>RescareNZ publications and resources</w:t>
            </w:r>
            <w:r w:rsidRPr="009A2A45">
              <w:rPr>
                <w:rStyle w:val="Hyperlink"/>
                <w:rFonts w:ascii="Arial" w:hAnsi="Arial" w:cs="Arial"/>
                <w:color w:val="auto"/>
                <w:sz w:val="18"/>
                <w:szCs w:val="18"/>
                <w:lang w:val="en"/>
              </w:rPr>
              <w:br/>
            </w:r>
            <w:hyperlink r:id="rId167" w:history="1">
              <w:r w:rsidRPr="009A2A45">
                <w:rPr>
                  <w:rStyle w:val="Hyperlink"/>
                  <w:rFonts w:ascii="Arial" w:hAnsi="Arial"/>
                  <w:color w:val="auto"/>
                  <w:sz w:val="18"/>
                  <w:lang w:val="en"/>
                </w:rPr>
                <w:t>www.rescarenz.org.nz/publications.html</w:t>
              </w:r>
            </w:hyperlink>
            <w:r w:rsidRPr="009A2A45">
              <w:rPr>
                <w:lang w:val="en"/>
              </w:rPr>
              <w:t xml:space="preserve"> </w:t>
            </w:r>
          </w:p>
        </w:tc>
      </w:tr>
      <w:tr w:rsidR="005065F0" w:rsidRPr="000C248F" w:rsidTr="00665FAB">
        <w:trPr>
          <w:cantSplit/>
        </w:trPr>
        <w:tc>
          <w:tcPr>
            <w:tcW w:w="5387" w:type="dxa"/>
            <w:tcBorders>
              <w:top w:val="single" w:sz="4" w:space="0" w:color="A6A6A6" w:themeColor="background1" w:themeShade="A6"/>
              <w:bottom w:val="single" w:sz="4" w:space="0" w:color="A6A6A6" w:themeColor="background1" w:themeShade="A6"/>
            </w:tcBorders>
          </w:tcPr>
          <w:p w:rsidR="001F07DE" w:rsidRPr="009A2A45" w:rsidRDefault="00DA3F06" w:rsidP="0075492B">
            <w:pPr>
              <w:pStyle w:val="TableText"/>
              <w:ind w:right="142"/>
              <w:rPr>
                <w:rFonts w:cs="Arial"/>
                <w:b/>
                <w:szCs w:val="18"/>
                <w:lang w:val="en"/>
              </w:rPr>
            </w:pPr>
            <w:r w:rsidRPr="009A2A45">
              <w:rPr>
                <w:rFonts w:cs="Arial"/>
                <w:b/>
                <w:szCs w:val="18"/>
                <w:lang w:val="en"/>
              </w:rPr>
              <w:t>Sign Language Interpreters Association of New Zealand</w:t>
            </w:r>
          </w:p>
          <w:p w:rsidR="005065F0" w:rsidRPr="009A2A45" w:rsidRDefault="005065F0" w:rsidP="0075492B">
            <w:pPr>
              <w:pStyle w:val="TableText"/>
              <w:ind w:right="142"/>
              <w:rPr>
                <w:rFonts w:cs="Arial"/>
                <w:szCs w:val="18"/>
              </w:rPr>
            </w:pPr>
            <w:r w:rsidRPr="009A2A45">
              <w:rPr>
                <w:rFonts w:cs="Arial"/>
                <w:szCs w:val="18"/>
              </w:rPr>
              <w:t>Sign Language Interpreters Association of New Zealand is a national professional association</w:t>
            </w:r>
            <w:r w:rsidR="000C248F" w:rsidRPr="009A2A45">
              <w:rPr>
                <w:rFonts w:cs="Arial"/>
                <w:szCs w:val="18"/>
              </w:rPr>
              <w:t xml:space="preserve"> of sign language interpreters.</w:t>
            </w:r>
          </w:p>
          <w:p w:rsidR="00DA3F06" w:rsidRPr="009A2A45" w:rsidRDefault="00352536" w:rsidP="00DA3F06">
            <w:pPr>
              <w:pStyle w:val="TableText"/>
              <w:ind w:right="142"/>
              <w:rPr>
                <w:rFonts w:cs="Arial"/>
                <w:szCs w:val="18"/>
              </w:rPr>
            </w:pPr>
            <w:hyperlink r:id="rId168" w:history="1">
              <w:r w:rsidR="00DA3F06" w:rsidRPr="009A2A45">
                <w:rPr>
                  <w:rStyle w:val="Hyperlink"/>
                  <w:rFonts w:ascii="Arial" w:hAnsi="Arial" w:cs="Arial"/>
                  <w:color w:val="auto"/>
                  <w:sz w:val="18"/>
                  <w:szCs w:val="18"/>
                </w:rPr>
                <w:t>www.slianz.org.nz</w:t>
              </w:r>
            </w:hyperlink>
            <w:r w:rsidR="00DA3F06" w:rsidRPr="009A2A45">
              <w:rPr>
                <w:rFonts w:cs="Arial"/>
                <w:szCs w:val="18"/>
              </w:rPr>
              <w:t xml:space="preserve"> </w:t>
            </w:r>
          </w:p>
        </w:tc>
        <w:tc>
          <w:tcPr>
            <w:tcW w:w="3968" w:type="dxa"/>
            <w:tcBorders>
              <w:top w:val="single" w:sz="4" w:space="0" w:color="A6A6A6" w:themeColor="background1" w:themeShade="A6"/>
              <w:bottom w:val="single" w:sz="4" w:space="0" w:color="A6A6A6" w:themeColor="background1" w:themeShade="A6"/>
            </w:tcBorders>
            <w:tcMar>
              <w:top w:w="57" w:type="dxa"/>
            </w:tcMar>
          </w:tcPr>
          <w:p w:rsidR="005065F0" w:rsidRPr="009A2A45" w:rsidRDefault="00DA3F06" w:rsidP="00DA3F06">
            <w:pPr>
              <w:pStyle w:val="TableBullet"/>
            </w:pPr>
            <w:r w:rsidRPr="009A2A45">
              <w:rPr>
                <w:rFonts w:cs="Arial"/>
                <w:szCs w:val="18"/>
              </w:rPr>
              <w:t>SLIANZ</w:t>
            </w:r>
            <w:r w:rsidRPr="009A2A45">
              <w:rPr>
                <w:rFonts w:cs="Arial"/>
                <w:szCs w:val="18"/>
                <w:lang w:val="en"/>
              </w:rPr>
              <w:t xml:space="preserve"> Member Directory</w:t>
            </w:r>
            <w:r w:rsidR="005065F0" w:rsidRPr="009A2A45">
              <w:t xml:space="preserve"> (includes qualifications and areas of specialty)</w:t>
            </w:r>
            <w:r w:rsidRPr="009A2A45">
              <w:br/>
            </w:r>
            <w:hyperlink r:id="rId169" w:history="1">
              <w:r w:rsidRPr="009A2A45">
                <w:rPr>
                  <w:rStyle w:val="Hyperlink"/>
                  <w:rFonts w:ascii="Arial" w:hAnsi="Arial"/>
                  <w:color w:val="auto"/>
                  <w:sz w:val="18"/>
                </w:rPr>
                <w:t>www.slianz.org.nz/directory/member-directory</w:t>
              </w:r>
            </w:hyperlink>
            <w:r w:rsidRPr="009A2A45">
              <w:t xml:space="preserve"> </w:t>
            </w:r>
          </w:p>
        </w:tc>
      </w:tr>
      <w:tr w:rsidR="005065F0" w:rsidRPr="000C248F" w:rsidTr="00665FAB">
        <w:trPr>
          <w:cantSplit/>
        </w:trPr>
        <w:tc>
          <w:tcPr>
            <w:tcW w:w="5387" w:type="dxa"/>
            <w:tcBorders>
              <w:top w:val="single" w:sz="4" w:space="0" w:color="A6A6A6" w:themeColor="background1" w:themeShade="A6"/>
              <w:bottom w:val="single" w:sz="4" w:space="0" w:color="auto"/>
            </w:tcBorders>
          </w:tcPr>
          <w:p w:rsidR="001F07DE" w:rsidRPr="009A2A45" w:rsidRDefault="00DA3F06" w:rsidP="0075492B">
            <w:pPr>
              <w:pStyle w:val="TableText"/>
              <w:ind w:right="142"/>
              <w:rPr>
                <w:rFonts w:cs="Arial"/>
                <w:b/>
                <w:szCs w:val="18"/>
              </w:rPr>
            </w:pPr>
            <w:r w:rsidRPr="009A2A45">
              <w:rPr>
                <w:rFonts w:cs="Arial"/>
                <w:b/>
                <w:szCs w:val="18"/>
              </w:rPr>
              <w:t>Weka</w:t>
            </w:r>
          </w:p>
          <w:p w:rsidR="005065F0" w:rsidRPr="009A2A45" w:rsidRDefault="005065F0" w:rsidP="0075492B">
            <w:pPr>
              <w:pStyle w:val="TableText"/>
              <w:ind w:right="142"/>
              <w:rPr>
                <w:rFonts w:cs="Arial"/>
                <w:szCs w:val="18"/>
              </w:rPr>
            </w:pPr>
            <w:r w:rsidRPr="009A2A45">
              <w:rPr>
                <w:rFonts w:cs="Arial"/>
                <w:szCs w:val="18"/>
              </w:rPr>
              <w:t>Weka is a website providing information on a range of disabilities, resources, support and services.</w:t>
            </w:r>
          </w:p>
          <w:p w:rsidR="00DA3F06" w:rsidRPr="009A2A45" w:rsidRDefault="00352536" w:rsidP="0075492B">
            <w:pPr>
              <w:pStyle w:val="TableText"/>
              <w:ind w:right="142"/>
              <w:rPr>
                <w:rFonts w:cs="Arial"/>
                <w:szCs w:val="18"/>
              </w:rPr>
            </w:pPr>
            <w:hyperlink r:id="rId170" w:history="1">
              <w:r w:rsidR="00DA3F06" w:rsidRPr="009A2A45">
                <w:rPr>
                  <w:rStyle w:val="Hyperlink"/>
                  <w:rFonts w:ascii="Arial" w:hAnsi="Arial" w:cs="Arial"/>
                  <w:color w:val="auto"/>
                  <w:sz w:val="18"/>
                  <w:szCs w:val="18"/>
                </w:rPr>
                <w:t>www.weka.net.nz</w:t>
              </w:r>
            </w:hyperlink>
            <w:r w:rsidR="00DA3F06" w:rsidRPr="009A2A45">
              <w:rPr>
                <w:rFonts w:cs="Arial"/>
                <w:szCs w:val="18"/>
              </w:rPr>
              <w:t xml:space="preserve"> </w:t>
            </w:r>
          </w:p>
        </w:tc>
        <w:tc>
          <w:tcPr>
            <w:tcW w:w="3968" w:type="dxa"/>
            <w:tcBorders>
              <w:top w:val="single" w:sz="4" w:space="0" w:color="A6A6A6" w:themeColor="background1" w:themeShade="A6"/>
              <w:bottom w:val="single" w:sz="4" w:space="0" w:color="auto"/>
            </w:tcBorders>
            <w:tcMar>
              <w:top w:w="57" w:type="dxa"/>
            </w:tcMar>
          </w:tcPr>
          <w:p w:rsidR="00267D5F" w:rsidRPr="009A2A45" w:rsidRDefault="00DA3F06" w:rsidP="00DA3F06">
            <w:pPr>
              <w:pStyle w:val="TableBullet"/>
            </w:pPr>
            <w:r w:rsidRPr="009A2A45">
              <w:rPr>
                <w:rFonts w:cs="Arial"/>
                <w:szCs w:val="18"/>
              </w:rPr>
              <w:t>Regional information centres</w:t>
            </w:r>
            <w:r w:rsidRPr="009A2A45">
              <w:rPr>
                <w:rStyle w:val="Hyperlink"/>
                <w:rFonts w:ascii="Arial" w:hAnsi="Arial" w:cs="Arial"/>
                <w:color w:val="auto"/>
                <w:sz w:val="18"/>
                <w:szCs w:val="18"/>
              </w:rPr>
              <w:br/>
            </w:r>
            <w:hyperlink r:id="rId171" w:history="1">
              <w:r w:rsidRPr="009A2A45">
                <w:rPr>
                  <w:rStyle w:val="Hyperlink"/>
                  <w:rFonts w:ascii="Arial" w:hAnsi="Arial"/>
                  <w:color w:val="auto"/>
                  <w:sz w:val="18"/>
                </w:rPr>
                <w:t>www.weka.net.nz/information-centres</w:t>
              </w:r>
            </w:hyperlink>
            <w:r w:rsidRPr="009A2A45">
              <w:t xml:space="preserve"> </w:t>
            </w:r>
          </w:p>
          <w:p w:rsidR="005065F0" w:rsidRPr="009A2A45" w:rsidRDefault="00DA3F06" w:rsidP="00DA3F06">
            <w:pPr>
              <w:pStyle w:val="TableBullet"/>
            </w:pPr>
            <w:r w:rsidRPr="009A2A45">
              <w:rPr>
                <w:rFonts w:cs="Arial"/>
                <w:szCs w:val="18"/>
              </w:rPr>
              <w:t>General information sheets on a range of disabilities</w:t>
            </w:r>
            <w:r w:rsidRPr="009A2A45">
              <w:rPr>
                <w:rStyle w:val="Hyperlink"/>
                <w:rFonts w:ascii="Arial" w:hAnsi="Arial" w:cs="Arial"/>
                <w:color w:val="auto"/>
                <w:sz w:val="18"/>
                <w:szCs w:val="18"/>
              </w:rPr>
              <w:br/>
            </w:r>
            <w:hyperlink r:id="rId172" w:history="1">
              <w:r w:rsidRPr="009A2A45">
                <w:rPr>
                  <w:rStyle w:val="Hyperlink"/>
                  <w:rFonts w:ascii="Arial" w:hAnsi="Arial"/>
                  <w:color w:val="auto"/>
                  <w:sz w:val="18"/>
                </w:rPr>
                <w:t>www.weka.net.nz/Information-by-Category/fact-sheet-test</w:t>
              </w:r>
            </w:hyperlink>
            <w:r w:rsidRPr="009A2A45">
              <w:t xml:space="preserve"> </w:t>
            </w:r>
          </w:p>
        </w:tc>
      </w:tr>
    </w:tbl>
    <w:p w:rsidR="001F07DE" w:rsidRDefault="001F07DE" w:rsidP="0075492B"/>
    <w:p w:rsidR="001F07DE" w:rsidRDefault="005065F0" w:rsidP="005065F0">
      <w:r>
        <w:br w:type="page"/>
      </w:r>
    </w:p>
    <w:p w:rsidR="001F07DE" w:rsidRDefault="00A6612D" w:rsidP="00A6612D">
      <w:pPr>
        <w:pStyle w:val="Heading1"/>
      </w:pPr>
      <w:bookmarkStart w:id="295" w:name="_Toc444166687"/>
      <w:r>
        <w:lastRenderedPageBreak/>
        <w:t>Endnotes</w:t>
      </w:r>
      <w:bookmarkEnd w:id="295"/>
    </w:p>
    <w:sectPr w:rsidR="001F07DE" w:rsidSect="009D5125">
      <w:headerReference w:type="default" r:id="rId173"/>
      <w:footerReference w:type="default" r:id="rId174"/>
      <w:endnotePr>
        <w:numFmt w:val="lowerLetter"/>
      </w:endnotePr>
      <w:pgSz w:w="11907" w:h="16834" w:code="9"/>
      <w:pgMar w:top="851" w:right="1134" w:bottom="1134" w:left="1134" w:header="284" w:footer="567" w:gutter="284"/>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536" w:rsidRPr="00A6612D" w:rsidRDefault="00352536">
      <w:pPr>
        <w:rPr>
          <w:sz w:val="2"/>
          <w:szCs w:val="2"/>
        </w:rPr>
      </w:pPr>
    </w:p>
  </w:endnote>
  <w:endnote w:type="continuationSeparator" w:id="0">
    <w:p w:rsidR="00352536" w:rsidRPr="00A6612D" w:rsidRDefault="00352536">
      <w:pPr>
        <w:rPr>
          <w:sz w:val="2"/>
          <w:szCs w:val="2"/>
        </w:rPr>
      </w:pPr>
    </w:p>
  </w:endnote>
  <w:endnote w:id="1">
    <w:p w:rsidR="0087348A" w:rsidRPr="00A6612D" w:rsidRDefault="0087348A" w:rsidP="00A6612D">
      <w:pPr>
        <w:pStyle w:val="EndnoteText"/>
      </w:pPr>
      <w:r w:rsidRPr="00A6612D">
        <w:rPr>
          <w:rStyle w:val="EndnoteReference"/>
        </w:rPr>
        <w:endnoteRef/>
      </w:r>
      <w:r>
        <w:tab/>
      </w:r>
      <w:r w:rsidRPr="00A6612D">
        <w:t xml:space="preserve">Minister for Disability Issues. 2001. </w:t>
      </w:r>
      <w:r w:rsidRPr="00E36B18">
        <w:rPr>
          <w:i/>
        </w:rPr>
        <w:t>The New Zealand Disability Strategy: Making a World of Difference: Whakanui Oranga</w:t>
      </w:r>
      <w:r w:rsidRPr="00A6612D">
        <w:t>. Wellington: Minister for Disability Issues.</w:t>
      </w:r>
    </w:p>
  </w:endnote>
  <w:endnote w:id="2">
    <w:p w:rsidR="0087348A" w:rsidRPr="00A6612D" w:rsidRDefault="0087348A" w:rsidP="00A6612D">
      <w:pPr>
        <w:pStyle w:val="EndnoteText"/>
      </w:pPr>
      <w:r w:rsidRPr="00A6612D">
        <w:rPr>
          <w:rStyle w:val="EndnoteReference"/>
        </w:rPr>
        <w:endnoteRef/>
      </w:r>
      <w:r>
        <w:tab/>
      </w:r>
      <w:r w:rsidRPr="00A6612D">
        <w:t xml:space="preserve">The full text of the UN Convention can be found at </w:t>
      </w:r>
      <w:hyperlink r:id="rId1" w:history="1">
        <w:r w:rsidRPr="00425F31">
          <w:rPr>
            <w:rStyle w:val="Hyperlink"/>
            <w:color w:val="auto"/>
            <w:sz w:val="19"/>
            <w:szCs w:val="19"/>
          </w:rPr>
          <w:t>www.un.org/disabilities/convention/conventionfull.shtml</w:t>
        </w:r>
      </w:hyperlink>
      <w:r w:rsidRPr="00A6612D">
        <w:rPr>
          <w:rStyle w:val="Hyperlink"/>
          <w:color w:val="auto"/>
          <w:sz w:val="19"/>
        </w:rPr>
        <w:t xml:space="preserve"> (accessed 16 November 2015).</w:t>
      </w:r>
    </w:p>
  </w:endnote>
  <w:endnote w:id="3">
    <w:p w:rsidR="0087348A" w:rsidRPr="00A6612D" w:rsidRDefault="0087348A" w:rsidP="00A6612D">
      <w:pPr>
        <w:pStyle w:val="EndnoteText"/>
      </w:pPr>
      <w:r w:rsidRPr="00A6612D">
        <w:rPr>
          <w:rStyle w:val="EndnoteReference"/>
        </w:rPr>
        <w:endnoteRef/>
      </w:r>
      <w:r>
        <w:tab/>
      </w:r>
      <w:r w:rsidRPr="00A6612D">
        <w:t xml:space="preserve">Oliver M. </w:t>
      </w:r>
      <w:r>
        <w:t xml:space="preserve">1990. </w:t>
      </w:r>
      <w:r w:rsidRPr="00E36B18">
        <w:rPr>
          <w:i/>
        </w:rPr>
        <w:t>The Politics of Disablement</w:t>
      </w:r>
      <w:r>
        <w:rPr>
          <w:i/>
        </w:rPr>
        <w:t>.</w:t>
      </w:r>
      <w:r w:rsidRPr="00A6612D">
        <w:t xml:space="preserve"> MacMillan.</w:t>
      </w:r>
    </w:p>
  </w:endnote>
  <w:endnote w:id="4">
    <w:p w:rsidR="0087348A" w:rsidRPr="00A6612D" w:rsidRDefault="0087348A" w:rsidP="00A6612D">
      <w:pPr>
        <w:pStyle w:val="EndnoteText"/>
      </w:pPr>
      <w:r w:rsidRPr="00A6612D">
        <w:rPr>
          <w:rStyle w:val="EndnoteReference"/>
        </w:rPr>
        <w:endnoteRef/>
      </w:r>
      <w:r>
        <w:tab/>
      </w:r>
      <w:r w:rsidRPr="00A6612D">
        <w:t xml:space="preserve">Ministry of Health. 2012. </w:t>
      </w:r>
      <w:r w:rsidRPr="00E36B18">
        <w:rPr>
          <w:i/>
        </w:rPr>
        <w:t>Whāia Te Ao Mārama: The Maori Disability Action Plan for Disability Support Services 2012 to 2017</w:t>
      </w:r>
      <w:r w:rsidRPr="00A6612D">
        <w:t>. Wellington: Ministry of Health.</w:t>
      </w:r>
    </w:p>
  </w:endnote>
  <w:endnote w:id="5">
    <w:p w:rsidR="0087348A" w:rsidRPr="00A6612D" w:rsidRDefault="0087348A" w:rsidP="00A6612D">
      <w:pPr>
        <w:pStyle w:val="EndnoteText"/>
      </w:pPr>
      <w:r w:rsidRPr="00A6612D">
        <w:rPr>
          <w:rStyle w:val="EndnoteReference"/>
        </w:rPr>
        <w:endnoteRef/>
      </w:r>
      <w:r>
        <w:tab/>
      </w:r>
      <w:r w:rsidRPr="00A6612D">
        <w:t xml:space="preserve">Available on Kāpō Māori Aotearoa (Ngāti Kāpō)’s website: </w:t>
      </w:r>
      <w:hyperlink r:id="rId2" w:history="1">
        <w:r w:rsidRPr="00425F31">
          <w:rPr>
            <w:rStyle w:val="Hyperlink"/>
            <w:color w:val="auto"/>
            <w:sz w:val="19"/>
            <w:szCs w:val="19"/>
          </w:rPr>
          <w:t>www.kapomaori.com/resources/index.htm</w:t>
        </w:r>
      </w:hyperlink>
      <w:r w:rsidRPr="00425F31">
        <w:rPr>
          <w:rStyle w:val="Hyperlink"/>
          <w:color w:val="auto"/>
          <w:sz w:val="19"/>
        </w:rPr>
        <w:t xml:space="preserve"> </w:t>
      </w:r>
      <w:r w:rsidRPr="00A6612D">
        <w:rPr>
          <w:rStyle w:val="Hyperlink"/>
          <w:color w:val="auto"/>
          <w:sz w:val="19"/>
        </w:rPr>
        <w:t>(accessed 17 November 2015).</w:t>
      </w:r>
    </w:p>
  </w:endnote>
  <w:endnote w:id="6">
    <w:p w:rsidR="0087348A" w:rsidRPr="00A6612D" w:rsidRDefault="0087348A" w:rsidP="00A6612D">
      <w:pPr>
        <w:pStyle w:val="EndnoteText"/>
      </w:pPr>
      <w:r w:rsidRPr="00A6612D">
        <w:rPr>
          <w:rStyle w:val="EndnoteReference"/>
        </w:rPr>
        <w:endnoteRef/>
      </w:r>
      <w:r>
        <w:tab/>
      </w:r>
      <w:r w:rsidRPr="00A6612D">
        <w:t xml:space="preserve">Ministry of Health. 2010. </w:t>
      </w:r>
      <w:r w:rsidRPr="009A0147">
        <w:rPr>
          <w:i/>
        </w:rPr>
        <w:t>Faiva Ora: Pasifika Disability Action Plan</w:t>
      </w:r>
      <w:r w:rsidRPr="00A6612D">
        <w:t>. Wellington: Ministry of Health.</w:t>
      </w:r>
    </w:p>
  </w:endnote>
  <w:endnote w:id="7">
    <w:p w:rsidR="0087348A" w:rsidRPr="00A6612D" w:rsidRDefault="0087348A" w:rsidP="00A6612D">
      <w:pPr>
        <w:pStyle w:val="EndnoteText"/>
      </w:pPr>
      <w:r w:rsidRPr="00A6612D">
        <w:rPr>
          <w:rStyle w:val="EndnoteReference"/>
        </w:rPr>
        <w:endnoteRef/>
      </w:r>
      <w:r>
        <w:tab/>
      </w:r>
      <w:r w:rsidRPr="00A6612D">
        <w:t xml:space="preserve">Le Va. 2014. </w:t>
      </w:r>
      <w:r w:rsidRPr="009A0147">
        <w:rPr>
          <w:i/>
        </w:rPr>
        <w:t>Organisational Guidelines for Disability Support Services: Working with Pasifika People with Disabilities and their Families</w:t>
      </w:r>
      <w:r w:rsidRPr="00A6612D">
        <w:t>. Auckland: Le Va.</w:t>
      </w:r>
    </w:p>
  </w:endnote>
  <w:endnote w:id="8">
    <w:p w:rsidR="0087348A" w:rsidRPr="00A6612D" w:rsidRDefault="0087348A" w:rsidP="00A6612D">
      <w:pPr>
        <w:pStyle w:val="EndnoteText"/>
      </w:pPr>
      <w:r w:rsidRPr="00A6612D">
        <w:rPr>
          <w:rStyle w:val="EndnoteReference"/>
        </w:rPr>
        <w:endnoteRef/>
      </w:r>
      <w:r>
        <w:tab/>
      </w:r>
      <w:r w:rsidRPr="00A6612D">
        <w:t xml:space="preserve">Ministry of Health. 2012. </w:t>
      </w:r>
      <w:r w:rsidRPr="009A0147">
        <w:rPr>
          <w:i/>
        </w:rPr>
        <w:t>Refugee Health Care: A Handbook for Health Professionals</w:t>
      </w:r>
      <w:r w:rsidRPr="00A6612D">
        <w:t>. Wellington: Ministry of Health.</w:t>
      </w:r>
    </w:p>
  </w:endnote>
  <w:endnote w:id="9">
    <w:p w:rsidR="0087348A" w:rsidRPr="00A6612D" w:rsidRDefault="0087348A" w:rsidP="00A6612D">
      <w:pPr>
        <w:pStyle w:val="EndnoteText"/>
      </w:pPr>
      <w:r w:rsidRPr="00A6612D">
        <w:rPr>
          <w:rStyle w:val="EndnoteReference"/>
        </w:rPr>
        <w:endnoteRef/>
      </w:r>
      <w:r>
        <w:tab/>
      </w:r>
      <w:r w:rsidRPr="00A6612D">
        <w:t xml:space="preserve">See </w:t>
      </w:r>
      <w:hyperlink r:id="rId3" w:anchor="aid6" w:history="1">
        <w:r w:rsidRPr="00425F31">
          <w:rPr>
            <w:rStyle w:val="Hyperlink"/>
            <w:color w:val="auto"/>
            <w:sz w:val="19"/>
            <w:szCs w:val="19"/>
          </w:rPr>
          <w:t>www.building.govt.nz/international-symbol#aid6</w:t>
        </w:r>
      </w:hyperlink>
      <w:r w:rsidRPr="00A6612D">
        <w:t xml:space="preserve"> (accessed 14 December 2015)</w:t>
      </w:r>
    </w:p>
  </w:endnote>
  <w:endnote w:id="10">
    <w:p w:rsidR="0087348A" w:rsidRPr="00A6612D" w:rsidRDefault="0087348A" w:rsidP="00A6612D">
      <w:pPr>
        <w:pStyle w:val="EndnoteText"/>
      </w:pPr>
      <w:r w:rsidRPr="00A6612D">
        <w:rPr>
          <w:rStyle w:val="EndnoteReference"/>
        </w:rPr>
        <w:endnoteRef/>
      </w:r>
      <w:r>
        <w:tab/>
      </w:r>
      <w:r w:rsidRPr="00A6612D">
        <w:t xml:space="preserve">See </w:t>
      </w:r>
      <w:hyperlink r:id="rId4" w:history="1">
        <w:r w:rsidRPr="00425F31">
          <w:rPr>
            <w:rStyle w:val="Hyperlink"/>
            <w:color w:val="auto"/>
            <w:sz w:val="19"/>
            <w:szCs w:val="19"/>
          </w:rPr>
          <w:t>www.webtoolkit.govt.nz</w:t>
        </w:r>
      </w:hyperlink>
      <w:r w:rsidRPr="00A6612D">
        <w:t xml:space="preserve"> (accessed 18 November 2015).</w:t>
      </w:r>
    </w:p>
  </w:endnote>
  <w:endnote w:id="11">
    <w:p w:rsidR="0087348A" w:rsidRPr="00A6612D" w:rsidRDefault="0087348A" w:rsidP="00A6612D">
      <w:pPr>
        <w:pStyle w:val="EndnoteText"/>
      </w:pPr>
      <w:r w:rsidRPr="00A6612D">
        <w:rPr>
          <w:rStyle w:val="EndnoteReference"/>
        </w:rPr>
        <w:endnoteRef/>
      </w:r>
      <w:r>
        <w:tab/>
      </w:r>
      <w:r w:rsidRPr="00A6612D">
        <w:t xml:space="preserve">See </w:t>
      </w:r>
      <w:hyperlink r:id="rId5" w:history="1">
        <w:r w:rsidRPr="00425F31">
          <w:rPr>
            <w:rStyle w:val="Hyperlink"/>
            <w:color w:val="auto"/>
            <w:sz w:val="19"/>
            <w:szCs w:val="19"/>
          </w:rPr>
          <w:t>www.w3.org/TR/WCAG20</w:t>
        </w:r>
      </w:hyperlink>
      <w:r w:rsidRPr="00A6612D">
        <w:t xml:space="preserve"> (accessed 18 November 2015).</w:t>
      </w:r>
    </w:p>
  </w:endnote>
  <w:endnote w:id="12">
    <w:p w:rsidR="0087348A" w:rsidRPr="00A6612D" w:rsidRDefault="0087348A" w:rsidP="00A6612D">
      <w:pPr>
        <w:pStyle w:val="EndnoteText"/>
      </w:pPr>
      <w:r w:rsidRPr="00A6612D">
        <w:rPr>
          <w:rStyle w:val="EndnoteReference"/>
        </w:rPr>
        <w:endnoteRef/>
      </w:r>
      <w:r>
        <w:tab/>
      </w:r>
      <w:r w:rsidRPr="00A6612D">
        <w:t xml:space="preserve">Communication Matters. 2015. Having a conversation with someone who uses AAC. URL: </w:t>
      </w:r>
      <w:hyperlink r:id="rId6" w:history="1">
        <w:r w:rsidRPr="00425F31">
          <w:rPr>
            <w:rStyle w:val="Hyperlink"/>
            <w:color w:val="auto"/>
            <w:sz w:val="19"/>
            <w:szCs w:val="19"/>
          </w:rPr>
          <w:t>www.communicationmatters.org.uk/page/having-conversation</w:t>
        </w:r>
      </w:hyperlink>
      <w:r w:rsidRPr="00A6612D">
        <w:rPr>
          <w:rStyle w:val="Hyperlink"/>
          <w:color w:val="auto"/>
          <w:sz w:val="19"/>
        </w:rPr>
        <w:t xml:space="preserve"> </w:t>
      </w:r>
      <w:r w:rsidRPr="00A6612D">
        <w:t>(accessed 21 November 2015).</w:t>
      </w:r>
    </w:p>
  </w:endnote>
  <w:endnote w:id="13">
    <w:p w:rsidR="0087348A" w:rsidRPr="00A6612D" w:rsidRDefault="0087348A" w:rsidP="00A6612D">
      <w:pPr>
        <w:pStyle w:val="EndnoteText"/>
      </w:pPr>
      <w:r w:rsidRPr="00A6612D">
        <w:rPr>
          <w:rStyle w:val="EndnoteReference"/>
        </w:rPr>
        <w:endnoteRef/>
      </w:r>
      <w:r>
        <w:tab/>
      </w:r>
      <w:r w:rsidRPr="00A6612D">
        <w:t xml:space="preserve">Communication Matters. 2015. Having a conversation with someone who uses AAC. URL: </w:t>
      </w:r>
      <w:hyperlink r:id="rId7" w:history="1">
        <w:r w:rsidRPr="00425F31">
          <w:rPr>
            <w:rStyle w:val="Hyperlink"/>
            <w:color w:val="auto"/>
            <w:sz w:val="19"/>
            <w:szCs w:val="19"/>
          </w:rPr>
          <w:t>www.communicationmatters.org.uk/page/having-conversation</w:t>
        </w:r>
      </w:hyperlink>
      <w:r w:rsidRPr="00A6612D">
        <w:rPr>
          <w:rStyle w:val="Hyperlink"/>
          <w:color w:val="auto"/>
          <w:sz w:val="19"/>
        </w:rPr>
        <w:t xml:space="preserve"> </w:t>
      </w:r>
      <w:r w:rsidRPr="00A6612D">
        <w:t>(accessed 21 November 2015).</w:t>
      </w:r>
    </w:p>
  </w:endnote>
  <w:endnote w:id="14">
    <w:p w:rsidR="0087348A" w:rsidRPr="00A6612D" w:rsidRDefault="0087348A" w:rsidP="00A6612D">
      <w:pPr>
        <w:pStyle w:val="EndnoteText"/>
      </w:pPr>
      <w:r w:rsidRPr="00A6612D">
        <w:rPr>
          <w:rStyle w:val="EndnoteReference"/>
        </w:rPr>
        <w:endnoteRef/>
      </w:r>
      <w:r>
        <w:tab/>
      </w:r>
      <w:r w:rsidRPr="00A6612D">
        <w:t xml:space="preserve">Ministry of Health. 2014. </w:t>
      </w:r>
      <w:r w:rsidRPr="009A0147">
        <w:rPr>
          <w:i/>
        </w:rPr>
        <w:t>Working with People with Autism Spectrum Disorder: A guideline for Ministry of Health needs assessment and service coordination organisations</w:t>
      </w:r>
      <w:r w:rsidRPr="00A6612D">
        <w:t>. Wellington: Ministry of Health, p</w:t>
      </w:r>
      <w:r>
        <w:t> </w:t>
      </w:r>
      <w:r w:rsidRPr="00A6612D">
        <w:t>2.</w:t>
      </w:r>
    </w:p>
  </w:endnote>
  <w:endnote w:id="15">
    <w:p w:rsidR="0087348A" w:rsidRPr="00A6612D" w:rsidRDefault="0087348A" w:rsidP="00A6612D">
      <w:pPr>
        <w:pStyle w:val="EndnoteText"/>
      </w:pPr>
      <w:r w:rsidRPr="00A6612D">
        <w:rPr>
          <w:rStyle w:val="EndnoteReference"/>
        </w:rPr>
        <w:endnoteRef/>
      </w:r>
      <w:r>
        <w:tab/>
      </w:r>
      <w:r w:rsidRPr="00A6612D">
        <w:t xml:space="preserve">Ministry of Health. 2014. </w:t>
      </w:r>
      <w:r w:rsidRPr="009A0147">
        <w:rPr>
          <w:i/>
        </w:rPr>
        <w:t>Working with People with Autism Spectrum Disorder: A guideline for Ministry of Health needs assessment and service coordination organisations</w:t>
      </w:r>
      <w:r w:rsidRPr="00A6612D">
        <w:t>. Wellington: Ministry of Health, p</w:t>
      </w:r>
      <w:r>
        <w:t> </w:t>
      </w:r>
      <w:r w:rsidRPr="00A6612D">
        <w:t>2.</w:t>
      </w:r>
    </w:p>
  </w:endnote>
  <w:endnote w:id="16">
    <w:p w:rsidR="0087348A" w:rsidRPr="00A6612D" w:rsidRDefault="0087348A" w:rsidP="00A6612D">
      <w:pPr>
        <w:pStyle w:val="EndnoteText"/>
      </w:pPr>
      <w:r w:rsidRPr="00A6612D">
        <w:rPr>
          <w:rStyle w:val="EndnoteReference"/>
        </w:rPr>
        <w:endnoteRef/>
      </w:r>
      <w:r>
        <w:tab/>
      </w:r>
      <w:r w:rsidRPr="00A6612D">
        <w:t xml:space="preserve">Ministry of Health. 2014. </w:t>
      </w:r>
      <w:r w:rsidRPr="009A0147">
        <w:rPr>
          <w:i/>
        </w:rPr>
        <w:t>Working with People with Autism Spectrum Disorder: A guideline for Ministry of Health needs assessment and service coordination organisations</w:t>
      </w:r>
      <w:r w:rsidRPr="00A6612D">
        <w:t>. Wellington: Ministry of Health, p</w:t>
      </w:r>
      <w:r>
        <w:t>p</w:t>
      </w:r>
      <w:r w:rsidRPr="00A6612D">
        <w:t xml:space="preserve"> 14–15.</w:t>
      </w:r>
    </w:p>
  </w:endnote>
  <w:endnote w:id="17">
    <w:p w:rsidR="0087348A" w:rsidRPr="00A6612D" w:rsidRDefault="0087348A" w:rsidP="00A6612D">
      <w:pPr>
        <w:pStyle w:val="EndnoteText"/>
      </w:pPr>
      <w:r w:rsidRPr="00A6612D">
        <w:rPr>
          <w:rStyle w:val="EndnoteReference"/>
        </w:rPr>
        <w:endnoteRef/>
      </w:r>
      <w:r>
        <w:tab/>
      </w:r>
      <w:r w:rsidRPr="00A6612D">
        <w:t xml:space="preserve">Ministry of Health. 2014. </w:t>
      </w:r>
      <w:r w:rsidRPr="009A0147">
        <w:rPr>
          <w:i/>
        </w:rPr>
        <w:t>Working with People with Autism Spectrum Disorder: A guideline for Ministry of Health needs assessment and service coordination organisations</w:t>
      </w:r>
      <w:r w:rsidRPr="00A6612D">
        <w:t>. Wellington: Ministry of Health, p</w:t>
      </w:r>
      <w:r>
        <w:t>p</w:t>
      </w:r>
      <w:r w:rsidRPr="00A6612D">
        <w:t xml:space="preserve"> 12, 14.</w:t>
      </w:r>
    </w:p>
  </w:endnote>
  <w:endnote w:id="18">
    <w:p w:rsidR="0087348A" w:rsidRPr="00A6612D" w:rsidRDefault="0087348A" w:rsidP="00A6612D">
      <w:pPr>
        <w:pStyle w:val="EndnoteText"/>
      </w:pPr>
      <w:r w:rsidRPr="00A6612D">
        <w:rPr>
          <w:rStyle w:val="EndnoteReference"/>
        </w:rPr>
        <w:endnoteRef/>
      </w:r>
      <w:r>
        <w:tab/>
      </w:r>
      <w:r w:rsidRPr="00A6612D">
        <w:t xml:space="preserve">Ministries of Health and Education. 2008. </w:t>
      </w:r>
      <w:r w:rsidRPr="009A0147">
        <w:rPr>
          <w:i/>
        </w:rPr>
        <w:t>New Zealand Autism Spectrum Disorder Guideline</w:t>
      </w:r>
      <w:r w:rsidRPr="00A6612D">
        <w:t>. Wellington: Ministries of Health and Education, p</w:t>
      </w:r>
      <w:r>
        <w:t> </w:t>
      </w:r>
      <w:r w:rsidRPr="00A6612D">
        <w:t>96.</w:t>
      </w:r>
    </w:p>
  </w:endnote>
  <w:endnote w:id="19">
    <w:p w:rsidR="0087348A" w:rsidRPr="00A6612D" w:rsidRDefault="0087348A" w:rsidP="00A6612D">
      <w:pPr>
        <w:pStyle w:val="EndnoteText"/>
      </w:pPr>
      <w:r w:rsidRPr="00A6612D">
        <w:rPr>
          <w:rStyle w:val="EndnoteReference"/>
        </w:rPr>
        <w:endnoteRef/>
      </w:r>
      <w:r>
        <w:tab/>
      </w:r>
      <w:r w:rsidRPr="00A6612D">
        <w:t xml:space="preserve">Ministry of Health. 2014. </w:t>
      </w:r>
      <w:r w:rsidRPr="009A0147">
        <w:rPr>
          <w:i/>
        </w:rPr>
        <w:t>Working with People with Autism Spectrum Disorder: A guideline for Ministry of Health needs assessment and service coordination organisations</w:t>
      </w:r>
      <w:r w:rsidRPr="00A6612D">
        <w:t>. Wellington: Ministry of Health, p</w:t>
      </w:r>
      <w:r>
        <w:t> </w:t>
      </w:r>
      <w:r w:rsidRPr="00A6612D">
        <w:t>5.</w:t>
      </w:r>
    </w:p>
  </w:endnote>
  <w:endnote w:id="20">
    <w:p w:rsidR="0087348A" w:rsidRPr="00A6612D" w:rsidRDefault="0087348A" w:rsidP="00A6612D">
      <w:pPr>
        <w:pStyle w:val="EndnoteText"/>
      </w:pPr>
      <w:r w:rsidRPr="00A6612D">
        <w:rPr>
          <w:rStyle w:val="EndnoteReference"/>
        </w:rPr>
        <w:endnoteRef/>
      </w:r>
      <w:r>
        <w:tab/>
      </w:r>
      <w:r w:rsidRPr="00A6612D">
        <w:t xml:space="preserve">Communication Matters. 2015. Having a conversation with someone who uses AAC. URL: </w:t>
      </w:r>
      <w:hyperlink r:id="rId8" w:history="1">
        <w:r w:rsidRPr="00425F31">
          <w:rPr>
            <w:rStyle w:val="Hyperlink"/>
            <w:color w:val="auto"/>
            <w:sz w:val="19"/>
            <w:szCs w:val="19"/>
          </w:rPr>
          <w:t>www.communicationmatters.org.uk/page/having-conversation</w:t>
        </w:r>
      </w:hyperlink>
      <w:r w:rsidRPr="00A6612D">
        <w:rPr>
          <w:rStyle w:val="Hyperlink"/>
          <w:color w:val="auto"/>
          <w:sz w:val="19"/>
        </w:rPr>
        <w:t xml:space="preserve"> (accessed 21 November 2015).</w:t>
      </w:r>
    </w:p>
  </w:endnote>
  <w:endnote w:id="21">
    <w:p w:rsidR="0087348A" w:rsidRPr="00A6612D" w:rsidRDefault="0087348A" w:rsidP="00A6612D">
      <w:pPr>
        <w:pStyle w:val="EndnoteText"/>
      </w:pPr>
      <w:r w:rsidRPr="00A6612D">
        <w:rPr>
          <w:rStyle w:val="EndnoteReference"/>
        </w:rPr>
        <w:endnoteRef/>
      </w:r>
      <w:r>
        <w:tab/>
      </w:r>
      <w:r w:rsidRPr="00A6612D">
        <w:t xml:space="preserve">Ministries of Health and Education. 2008. </w:t>
      </w:r>
      <w:r w:rsidRPr="009A0147">
        <w:rPr>
          <w:i/>
        </w:rPr>
        <w:t>New Zealand Autism Spectrum Disorder Guideline</w:t>
      </w:r>
      <w:r w:rsidRPr="00A6612D">
        <w:t>. Wellington: Ministries of Health and Education, p 99.</w:t>
      </w:r>
    </w:p>
  </w:endnote>
  <w:endnote w:id="22">
    <w:p w:rsidR="0087348A" w:rsidRPr="00A6612D" w:rsidRDefault="0087348A" w:rsidP="00A6612D">
      <w:pPr>
        <w:pStyle w:val="EndnoteText"/>
      </w:pPr>
      <w:r w:rsidRPr="00A6612D">
        <w:rPr>
          <w:rStyle w:val="EndnoteReference"/>
        </w:rPr>
        <w:endnoteRef/>
      </w:r>
      <w:r>
        <w:tab/>
      </w:r>
      <w:r w:rsidRPr="00A6612D">
        <w:t xml:space="preserve">Ministries of Health and Education. 2008. </w:t>
      </w:r>
      <w:r w:rsidRPr="009A0147">
        <w:rPr>
          <w:i/>
        </w:rPr>
        <w:t>New Zealand Autism Spectrum Disorder Guideline</w:t>
      </w:r>
      <w:r w:rsidRPr="00A6612D">
        <w:t>. Wellington: Ministries of Health and Education, p</w:t>
      </w:r>
      <w:r>
        <w:t>p 111–112.</w:t>
      </w:r>
    </w:p>
  </w:endnote>
  <w:endnote w:id="23">
    <w:p w:rsidR="0087348A" w:rsidRPr="00A6612D" w:rsidRDefault="0087348A" w:rsidP="00A6612D">
      <w:pPr>
        <w:pStyle w:val="EndnoteText"/>
      </w:pPr>
      <w:r w:rsidRPr="00A6612D">
        <w:rPr>
          <w:rStyle w:val="EndnoteReference"/>
        </w:rPr>
        <w:endnoteRef/>
      </w:r>
      <w:r>
        <w:tab/>
      </w:r>
      <w:r w:rsidRPr="00A6612D">
        <w:t xml:space="preserve">Ministry of Health. 2014. </w:t>
      </w:r>
      <w:r w:rsidRPr="009A0147">
        <w:rPr>
          <w:i/>
        </w:rPr>
        <w:t>Working with People with Autism Spectrum Disorder: A guideline for Ministry of Health needs assessment and service coordination organisations</w:t>
      </w:r>
      <w:r w:rsidRPr="00A6612D">
        <w:t>. Wellington: Ministry of Health, p</w:t>
      </w:r>
      <w:r>
        <w:t> </w:t>
      </w:r>
      <w:r w:rsidRPr="00A6612D">
        <w:t>15.</w:t>
      </w:r>
    </w:p>
  </w:endnote>
  <w:endnote w:id="24">
    <w:p w:rsidR="0087348A" w:rsidRPr="00A6612D" w:rsidRDefault="0087348A" w:rsidP="00A6612D">
      <w:pPr>
        <w:pStyle w:val="EndnoteText"/>
      </w:pPr>
      <w:r w:rsidRPr="00A6612D">
        <w:rPr>
          <w:rStyle w:val="EndnoteReference"/>
        </w:rPr>
        <w:endnoteRef/>
      </w:r>
      <w:r>
        <w:tab/>
      </w:r>
      <w:r w:rsidRPr="00A6612D">
        <w:t xml:space="preserve">Human Rights Commission. 2012. </w:t>
      </w:r>
      <w:r w:rsidRPr="009A0147">
        <w:rPr>
          <w:i/>
        </w:rPr>
        <w:t>Political Participation for Everyone: Disabled People’s Rights and the Political Process</w:t>
      </w:r>
      <w:r w:rsidRPr="00A6612D">
        <w:t>. Wellington: Human Rights Commission, p 4.</w:t>
      </w:r>
    </w:p>
  </w:endnote>
  <w:endnote w:id="25">
    <w:p w:rsidR="0087348A" w:rsidRPr="00A6612D" w:rsidRDefault="0087348A" w:rsidP="00A6612D">
      <w:pPr>
        <w:pStyle w:val="EndnoteText"/>
      </w:pPr>
      <w:r w:rsidRPr="00A6612D">
        <w:rPr>
          <w:rStyle w:val="EndnoteReference"/>
        </w:rPr>
        <w:endnoteRef/>
      </w:r>
      <w:r>
        <w:tab/>
      </w:r>
      <w:r w:rsidRPr="00A6612D">
        <w:t xml:space="preserve">Human Rights Commission. 2012. </w:t>
      </w:r>
      <w:r w:rsidRPr="009A0147">
        <w:rPr>
          <w:i/>
        </w:rPr>
        <w:t>Political Participation for Everyone: Disabled People’s Rights and the Political Process</w:t>
      </w:r>
      <w:r w:rsidRPr="00A6612D">
        <w:t>. Wellington: Human Rights Commission, p 6.</w:t>
      </w:r>
    </w:p>
  </w:endnote>
  <w:endnote w:id="26">
    <w:p w:rsidR="0087348A" w:rsidRPr="00A6612D" w:rsidRDefault="0087348A" w:rsidP="00A6612D">
      <w:pPr>
        <w:pStyle w:val="EndnoteText"/>
      </w:pPr>
      <w:r w:rsidRPr="00A6612D">
        <w:rPr>
          <w:rStyle w:val="EndnoteReference"/>
        </w:rPr>
        <w:endnoteRef/>
      </w:r>
      <w:r>
        <w:tab/>
      </w:r>
      <w:r w:rsidRPr="00A6612D">
        <w:t xml:space="preserve">Human Rights Commission. 2012. </w:t>
      </w:r>
      <w:r w:rsidRPr="009A0147">
        <w:rPr>
          <w:i/>
        </w:rPr>
        <w:t>Better Information for Everybody: Disabled People’s Rights in the Information Age</w:t>
      </w:r>
      <w:r w:rsidRPr="00A6612D">
        <w:t>. Wellington: Human Rights Commission, p 6.</w:t>
      </w:r>
    </w:p>
  </w:endnote>
  <w:endnote w:id="27">
    <w:p w:rsidR="0087348A" w:rsidRPr="00A6612D" w:rsidRDefault="0087348A" w:rsidP="00A6612D">
      <w:pPr>
        <w:pStyle w:val="EndnoteText"/>
      </w:pPr>
      <w:r w:rsidRPr="00A6612D">
        <w:rPr>
          <w:rStyle w:val="EndnoteReference"/>
        </w:rPr>
        <w:endnoteRef/>
      </w:r>
      <w:r>
        <w:tab/>
      </w:r>
      <w:r w:rsidRPr="00A6612D">
        <w:t xml:space="preserve">See </w:t>
      </w:r>
      <w:hyperlink r:id="rId9" w:history="1">
        <w:r w:rsidRPr="00425F31">
          <w:rPr>
            <w:rStyle w:val="Hyperlink"/>
            <w:color w:val="auto"/>
            <w:sz w:val="19"/>
            <w:szCs w:val="19"/>
          </w:rPr>
          <w:t>www.un.org/disabilities/default.asp?id=223</w:t>
        </w:r>
      </w:hyperlink>
      <w:r w:rsidRPr="00A6612D">
        <w:rPr>
          <w:rStyle w:val="Hyperlink"/>
          <w:color w:val="auto"/>
          <w:sz w:val="19"/>
        </w:rPr>
        <w:t xml:space="preserve"> (accessed 18 November 2015).</w:t>
      </w:r>
    </w:p>
  </w:endnote>
  <w:endnote w:id="28">
    <w:p w:rsidR="0087348A" w:rsidRPr="00A6612D" w:rsidRDefault="0087348A" w:rsidP="00A6612D">
      <w:pPr>
        <w:pStyle w:val="EndnoteText"/>
      </w:pPr>
      <w:r w:rsidRPr="00A6612D">
        <w:rPr>
          <w:rStyle w:val="EndnoteReference"/>
        </w:rPr>
        <w:endnoteRef/>
      </w:r>
      <w:r>
        <w:tab/>
      </w:r>
      <w:r w:rsidRPr="00A6612D">
        <w:t>Preamble (o).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Mäori">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DIN-Ligh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48A" w:rsidRPr="00581136" w:rsidRDefault="0087348A" w:rsidP="00F9366A">
    <w:pPr>
      <w:pStyle w:val="Footer"/>
      <w:pBdr>
        <w:bottom w:val="single" w:sz="4" w:space="1" w:color="auto"/>
      </w:pBdr>
      <w:tabs>
        <w:tab w:val="right" w:pos="8504"/>
      </w:tabs>
      <w:ind w:left="-1559"/>
      <w:rPr>
        <w:b/>
      </w:rPr>
    </w:pPr>
    <w:r w:rsidRPr="00581136">
      <w:rPr>
        <w:b/>
      </w:rPr>
      <w:t>Released 201</w:t>
    </w:r>
    <w:r>
      <w:rPr>
        <w:b/>
      </w:rPr>
      <w:t>6</w:t>
    </w:r>
    <w:r w:rsidRPr="00581136">
      <w:rPr>
        <w:b/>
      </w:rPr>
      <w:tab/>
      <w:t>health.govt.nz</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48A" w:rsidRDefault="0087348A" w:rsidP="004D6689">
    <w:pPr>
      <w:pStyle w:val="Footer"/>
      <w:pBdr>
        <w:bottom w:val="none" w:sz="0" w:space="0" w:color="auto"/>
      </w:pBd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48A" w:rsidRDefault="0087348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48A" w:rsidRPr="00275D08" w:rsidRDefault="0087348A" w:rsidP="00FC46E7">
    <w:pPr>
      <w:pStyle w:val="VersoFooter"/>
      <w:rPr>
        <w:b/>
      </w:rPr>
    </w:pPr>
    <w:r w:rsidRPr="00FC46E7">
      <w:rPr>
        <w:rStyle w:val="PageNumber"/>
      </w:rPr>
      <w:fldChar w:fldCharType="begin"/>
    </w:r>
    <w:r w:rsidRPr="00FC46E7">
      <w:rPr>
        <w:rStyle w:val="PageNumber"/>
      </w:rPr>
      <w:instrText xml:space="preserve"> PAGE </w:instrText>
    </w:r>
    <w:r w:rsidRPr="00FC46E7">
      <w:rPr>
        <w:rStyle w:val="PageNumber"/>
      </w:rPr>
      <w:fldChar w:fldCharType="separate"/>
    </w:r>
    <w:r w:rsidR="006B366C">
      <w:rPr>
        <w:rStyle w:val="PageNumber"/>
        <w:noProof/>
      </w:rPr>
      <w:t>8</w:t>
    </w:r>
    <w:r w:rsidRPr="00FC46E7">
      <w:rPr>
        <w:rStyle w:val="PageNumber"/>
      </w:rPr>
      <w:fldChar w:fldCharType="end"/>
    </w:r>
    <w:r>
      <w:tab/>
      <w:t>A Guide to Community Engagement with People with Disabilities</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48A" w:rsidRDefault="0087348A" w:rsidP="00533B90">
    <w:pPr>
      <w:pStyle w:val="RectoFooter"/>
    </w:pPr>
    <w:r>
      <w:tab/>
      <w:t>A Guide to Community Engagement with People with Disabilities</w:t>
    </w:r>
    <w:r>
      <w:tab/>
    </w:r>
    <w:r>
      <w:rPr>
        <w:rStyle w:val="PageNumber"/>
      </w:rPr>
      <w:fldChar w:fldCharType="begin"/>
    </w:r>
    <w:r>
      <w:rPr>
        <w:rStyle w:val="PageNumber"/>
      </w:rPr>
      <w:instrText xml:space="preserve"> PAGE </w:instrText>
    </w:r>
    <w:r>
      <w:rPr>
        <w:rStyle w:val="PageNumber"/>
      </w:rPr>
      <w:fldChar w:fldCharType="separate"/>
    </w:r>
    <w:r w:rsidR="006B366C">
      <w:rPr>
        <w:rStyle w:val="PageNumber"/>
        <w:noProof/>
      </w:rPr>
      <w:t>iii</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48A" w:rsidRDefault="0087348A" w:rsidP="009E3C8C">
    <w:pPr>
      <w:pStyle w:val="RectoFooter"/>
    </w:pPr>
    <w:r>
      <w:tab/>
      <w:t>A Guide to Community Engagement with People with Disabilities</w:t>
    </w:r>
    <w:r>
      <w:tab/>
    </w:r>
    <w:r>
      <w:rPr>
        <w:rStyle w:val="PageNumber"/>
      </w:rPr>
      <w:fldChar w:fldCharType="begin"/>
    </w:r>
    <w:r>
      <w:rPr>
        <w:rStyle w:val="PageNumber"/>
      </w:rPr>
      <w:instrText xml:space="preserve"> PAGE </w:instrText>
    </w:r>
    <w:r>
      <w:rPr>
        <w:rStyle w:val="PageNumber"/>
      </w:rPr>
      <w:fldChar w:fldCharType="separate"/>
    </w:r>
    <w:r w:rsidR="006B366C">
      <w:rPr>
        <w:rStyle w:val="PageNumber"/>
        <w:noProof/>
      </w:rPr>
      <w:t>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536" w:rsidRPr="00A26E6B" w:rsidRDefault="00352536" w:rsidP="00A26E6B"/>
  </w:footnote>
  <w:footnote w:type="continuationSeparator" w:id="0">
    <w:p w:rsidR="00352536" w:rsidRDefault="00352536">
      <w:pPr>
        <w:spacing w:line="240" w:lineRule="auto"/>
      </w:pPr>
      <w:r>
        <w:continuationSeparator/>
      </w:r>
    </w:p>
    <w:p w:rsidR="00352536" w:rsidRDefault="00352536"/>
  </w:footnote>
  <w:footnote w:id="1">
    <w:p w:rsidR="0087348A" w:rsidRPr="006F504F" w:rsidRDefault="0087348A" w:rsidP="00267D5F">
      <w:pPr>
        <w:pStyle w:val="FootnoteText"/>
      </w:pPr>
      <w:r w:rsidRPr="00267D5F">
        <w:rPr>
          <w:rStyle w:val="FootnoteReference"/>
        </w:rPr>
        <w:footnoteRef/>
      </w:r>
      <w:r>
        <w:tab/>
      </w:r>
      <w:r w:rsidRPr="006F504F">
        <w:t xml:space="preserve">In the 2013 New Zealand Disability Survey, almost one in four New Zealanders or 1.1 million people identified as disabled. The survey noted that: </w:t>
      </w:r>
      <w:r>
        <w:t>‘</w:t>
      </w:r>
      <w:r w:rsidRPr="006F504F">
        <w:t>disability is defined as long-term limitation (resulting from impairment) in a person</w:t>
      </w:r>
      <w:r>
        <w:t>’</w:t>
      </w:r>
      <w:r w:rsidRPr="006F504F">
        <w:t>s ability to carry out daily activities. The limitations identified were self-reported or reported on behalf of the disabled person by their parent or primary caregiver.</w:t>
      </w:r>
      <w:r>
        <w:t>’</w:t>
      </w:r>
      <w:r w:rsidRPr="006F504F">
        <w:t xml:space="preserve"> </w:t>
      </w:r>
      <w:r>
        <w:br/>
      </w:r>
      <w:r w:rsidRPr="006F504F">
        <w:t xml:space="preserve">See Statistics New Zealand. 2014. One in four New Zealanders identified as disabled. </w:t>
      </w:r>
      <w:r>
        <w:br/>
      </w:r>
      <w:r w:rsidRPr="006F504F">
        <w:t>URL:</w:t>
      </w:r>
      <w:r w:rsidRPr="0052205A">
        <w:t xml:space="preserve"> </w:t>
      </w:r>
      <w:hyperlink r:id="rId1" w:history="1">
        <w:r w:rsidRPr="0052205A">
          <w:rPr>
            <w:rStyle w:val="Hyperlink"/>
            <w:color w:val="auto"/>
            <w:sz w:val="18"/>
            <w:szCs w:val="18"/>
          </w:rPr>
          <w:t>www.stats.govt.nz/browse_for_stats/health/disabilities/DisabilitySurvey_MR2013.aspx</w:t>
        </w:r>
      </w:hyperlink>
      <w:r w:rsidRPr="006F504F">
        <w:t xml:space="preserve"> </w:t>
      </w:r>
      <w:r>
        <w:br/>
      </w:r>
      <w:r w:rsidRPr="006F504F">
        <w:t>(accessed 16 November 2015).</w:t>
      </w:r>
    </w:p>
  </w:footnote>
  <w:footnote w:id="2">
    <w:p w:rsidR="0087348A" w:rsidRPr="006F504F" w:rsidRDefault="0087348A" w:rsidP="00267D5F">
      <w:pPr>
        <w:pStyle w:val="FootnoteText"/>
      </w:pPr>
      <w:r w:rsidRPr="00267D5F">
        <w:rPr>
          <w:rStyle w:val="FootnoteReference"/>
        </w:rPr>
        <w:footnoteRef/>
      </w:r>
      <w:r>
        <w:tab/>
        <w:t>‘</w:t>
      </w:r>
      <w:r w:rsidRPr="006F504F">
        <w:t>Learning/intellectual disability</w:t>
      </w:r>
      <w:r>
        <w:t>’</w:t>
      </w:r>
      <w:r w:rsidRPr="006F504F">
        <w:t xml:space="preserve"> refers to people previously labelled as </w:t>
      </w:r>
      <w:r>
        <w:t>‘</w:t>
      </w:r>
      <w:r w:rsidRPr="006F504F">
        <w:t>intellectually disabled</w:t>
      </w:r>
      <w:r>
        <w:t>’</w:t>
      </w:r>
      <w:r w:rsidRPr="006F504F">
        <w:t>. It does not include learning difficulties experienced in the school setting (eg, dyslexia).</w:t>
      </w:r>
    </w:p>
  </w:footnote>
  <w:footnote w:id="3">
    <w:p w:rsidR="0087348A" w:rsidRPr="00F307A4" w:rsidRDefault="0087348A" w:rsidP="00DD7FA2">
      <w:pPr>
        <w:pStyle w:val="FootnoteText"/>
      </w:pPr>
      <w:r w:rsidRPr="00DD7FA2">
        <w:rPr>
          <w:rStyle w:val="FootnoteReference"/>
        </w:rPr>
        <w:footnoteRef/>
      </w:r>
      <w:r>
        <w:tab/>
      </w:r>
      <w:r w:rsidRPr="00F307A4">
        <w:t xml:space="preserve">The </w:t>
      </w:r>
      <w:r>
        <w:t>‘</w:t>
      </w:r>
      <w:r w:rsidRPr="00F307A4">
        <w:t>social model</w:t>
      </w:r>
      <w:r>
        <w:t>’</w:t>
      </w:r>
      <w:r w:rsidRPr="00F307A4">
        <w:t xml:space="preserve"> is based on the notion that although a person may have an </w:t>
      </w:r>
      <w:r>
        <w:t>‘</w:t>
      </w:r>
      <w:r w:rsidRPr="00F307A4">
        <w:t>impairment</w:t>
      </w:r>
      <w:r>
        <w:t>’</w:t>
      </w:r>
      <w:r w:rsidRPr="00F307A4">
        <w:t xml:space="preserve"> (meaning some difference in the body affecting sensory, physical, neurological, mental health or intellectual attributes), disability is created by society. Disability occurs when the world is designed for only one way of being. People are </w:t>
      </w:r>
      <w:r>
        <w:t>‘</w:t>
      </w:r>
      <w:r w:rsidRPr="00F307A4">
        <w:t>disabled</w:t>
      </w:r>
      <w:r>
        <w:t>’</w:t>
      </w:r>
      <w:r w:rsidRPr="00F307A4">
        <w:t xml:space="preserve"> by attitudinal and environmental barriers that hinder their full and effective participation in society on an equal basis with others.</w:t>
      </w:r>
    </w:p>
  </w:footnote>
  <w:footnote w:id="4">
    <w:p w:rsidR="0087348A" w:rsidRDefault="0087348A" w:rsidP="005065F0">
      <w:pPr>
        <w:pStyle w:val="FootnoteText"/>
      </w:pPr>
      <w:r w:rsidRPr="00DD7FA2">
        <w:rPr>
          <w:rStyle w:val="FootnoteReference"/>
        </w:rPr>
        <w:footnoteRef/>
      </w:r>
      <w:r>
        <w:tab/>
      </w:r>
      <w:r w:rsidRPr="00F307A4">
        <w:t xml:space="preserve">Refer to introduction of </w:t>
      </w:r>
      <w:r w:rsidRPr="00F307A4">
        <w:rPr>
          <w:i/>
        </w:rPr>
        <w:t>The New Zealand Disability Strategy</w:t>
      </w:r>
      <w:r w:rsidRPr="00F307A4">
        <w:t xml:space="preserve"> for information and discussion on the use of the terms </w:t>
      </w:r>
      <w:r>
        <w:t>‘</w:t>
      </w:r>
      <w:r w:rsidRPr="00F307A4">
        <w:t>person with an impairment</w:t>
      </w:r>
      <w:r>
        <w:t>’</w:t>
      </w:r>
      <w:r w:rsidRPr="00F307A4">
        <w:t xml:space="preserve"> and </w:t>
      </w:r>
      <w:r>
        <w:t>‘</w:t>
      </w:r>
      <w:r w:rsidRPr="00F307A4">
        <w:t>disabled people</w:t>
      </w:r>
      <w:r>
        <w:t>’.</w:t>
      </w:r>
    </w:p>
  </w:footnote>
  <w:footnote w:id="5">
    <w:p w:rsidR="0087348A" w:rsidRPr="006F504F" w:rsidRDefault="0087348A" w:rsidP="00920A9B">
      <w:pPr>
        <w:pStyle w:val="FootnoteText"/>
      </w:pPr>
      <w:r w:rsidRPr="00920A9B">
        <w:rPr>
          <w:rStyle w:val="FootnoteReference"/>
        </w:rPr>
        <w:footnoteRef/>
      </w:r>
      <w:r>
        <w:tab/>
      </w:r>
      <w:r w:rsidRPr="006F504F">
        <w:t>A hearing loop is a system that enhances sound sources such as a microphone or PA system, and is transmitted directly to hearing aids that have a telecoil attachment. With a telecoil, hearing aids do not have to use their microphone, and ambient noise is decreased. Hearing loops can be permanently set up in a venue, or portable varieties can be used.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48A" w:rsidRDefault="0087348A" w:rsidP="009216CC">
    <w:pPr>
      <w:pStyle w:val="Header"/>
      <w:ind w:left="-1559"/>
    </w:pPr>
    <w:r>
      <w:rPr>
        <w:noProof/>
        <w:lang w:eastAsia="en-NZ"/>
      </w:rPr>
      <w:drawing>
        <wp:inline distT="0" distB="0" distL="0" distR="0" wp14:anchorId="65F8AC7F" wp14:editId="0FFE5EE1">
          <wp:extent cx="6467302" cy="534632"/>
          <wp:effectExtent l="0" t="0" r="0" b="0"/>
          <wp:docPr id="10" name="Picture 10" descr="Ministry of Health banner" title="Ministry of Health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hbanner-final.jpg"/>
                  <pic:cNvPicPr/>
                </pic:nvPicPr>
                <pic:blipFill>
                  <a:blip r:embed="rId1">
                    <a:extLst>
                      <a:ext uri="{28A0092B-C50C-407E-A947-70E740481C1C}">
                        <a14:useLocalDpi xmlns:a14="http://schemas.microsoft.com/office/drawing/2010/main" val="0"/>
                      </a:ext>
                    </a:extLst>
                  </a:blip>
                  <a:stretch>
                    <a:fillRect/>
                  </a:stretch>
                </pic:blipFill>
                <pic:spPr>
                  <a:xfrm>
                    <a:off x="0" y="0"/>
                    <a:ext cx="6465795" cy="534507"/>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48A" w:rsidRDefault="0087348A" w:rsidP="00533B9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48A" w:rsidRDefault="0087348A" w:rsidP="0090019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48A" w:rsidRDefault="0087348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CBE423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2E1B55"/>
    <w:multiLevelType w:val="singleLevel"/>
    <w:tmpl w:val="BE08F01E"/>
    <w:lvl w:ilvl="0">
      <w:start w:val="1"/>
      <w:numFmt w:val="bullet"/>
      <w:pStyle w:val="TableBullet"/>
      <w:lvlText w:val=""/>
      <w:lvlJc w:val="left"/>
      <w:pPr>
        <w:tabs>
          <w:tab w:val="num" w:pos="284"/>
        </w:tabs>
        <w:ind w:left="284" w:hanging="284"/>
      </w:pPr>
      <w:rPr>
        <w:rFonts w:ascii="Symbol" w:hAnsi="Symbol" w:hint="default"/>
        <w:color w:val="auto"/>
        <w:sz w:val="16"/>
        <w:szCs w:val="16"/>
      </w:rPr>
    </w:lvl>
  </w:abstractNum>
  <w:abstractNum w:abstractNumId="2" w15:restartNumberingAfterBreak="0">
    <w:nsid w:val="0C5D09F0"/>
    <w:multiLevelType w:val="hybridMultilevel"/>
    <w:tmpl w:val="EF1EFA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2CA785B"/>
    <w:multiLevelType w:val="hybridMultilevel"/>
    <w:tmpl w:val="304E954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189E1AE8"/>
    <w:multiLevelType w:val="hybridMultilevel"/>
    <w:tmpl w:val="E16A209C"/>
    <w:lvl w:ilvl="0" w:tplc="BF3CE41E">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9784D26"/>
    <w:multiLevelType w:val="hybridMultilevel"/>
    <w:tmpl w:val="ED789B62"/>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6" w15:restartNumberingAfterBreak="0">
    <w:nsid w:val="20CD0FBA"/>
    <w:multiLevelType w:val="hybridMultilevel"/>
    <w:tmpl w:val="1294FB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7B32B76"/>
    <w:multiLevelType w:val="hybridMultilevel"/>
    <w:tmpl w:val="061A554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33F912FA"/>
    <w:multiLevelType w:val="hybridMultilevel"/>
    <w:tmpl w:val="8F7C212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3CA71F78"/>
    <w:multiLevelType w:val="hybridMultilevel"/>
    <w:tmpl w:val="0D76E58A"/>
    <w:lvl w:ilvl="0" w:tplc="33A80CE8">
      <w:start w:val="1"/>
      <w:numFmt w:val="bullet"/>
      <w:pStyle w:val="Dash"/>
      <w:lvlText w:val="–"/>
      <w:lvlJc w:val="left"/>
      <w:pPr>
        <w:tabs>
          <w:tab w:val="num" w:pos="567"/>
        </w:tabs>
        <w:ind w:left="567" w:hanging="283"/>
      </w:pPr>
      <w:rPr>
        <w:rFonts w:ascii="Arial" w:hAnsi="Arial" w:hint="default"/>
        <w:b w:val="0"/>
        <w:i w:val="0"/>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0E20E8"/>
    <w:multiLevelType w:val="hybridMultilevel"/>
    <w:tmpl w:val="FD9CE56E"/>
    <w:lvl w:ilvl="0" w:tplc="84F4142A">
      <w:start w:val="1"/>
      <w:numFmt w:val="bullet"/>
      <w:pStyle w:val="TableDash"/>
      <w:lvlText w:val="–"/>
      <w:lvlJc w:val="left"/>
      <w:pPr>
        <w:tabs>
          <w:tab w:val="num" w:pos="567"/>
        </w:tabs>
        <w:ind w:left="567" w:hanging="283"/>
      </w:pPr>
      <w:rPr>
        <w:rFonts w:ascii="Arial Mäori" w:hAnsi="Arial Mäori" w:hint="default"/>
        <w:color w:val="auto"/>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8A36D3"/>
    <w:multiLevelType w:val="hybridMultilevel"/>
    <w:tmpl w:val="1AA48554"/>
    <w:lvl w:ilvl="0" w:tplc="C5E68314">
      <w:start w:val="2"/>
      <w:numFmt w:val="bullet"/>
      <w:lvlText w:val="-"/>
      <w:lvlJc w:val="left"/>
      <w:pPr>
        <w:ind w:left="1080" w:hanging="360"/>
      </w:pPr>
      <w:rPr>
        <w:rFonts w:ascii="Calibri" w:eastAsia="Calibri" w:hAnsi="Calibri" w:cs="Times New Roman" w:hint="default"/>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2" w15:restartNumberingAfterBreak="0">
    <w:nsid w:val="41786758"/>
    <w:multiLevelType w:val="hybridMultilevel"/>
    <w:tmpl w:val="DF36C1C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4C3C4EA6"/>
    <w:multiLevelType w:val="multilevel"/>
    <w:tmpl w:val="DE947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E000D80"/>
    <w:multiLevelType w:val="hybridMultilevel"/>
    <w:tmpl w:val="4446AC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57A82147"/>
    <w:multiLevelType w:val="hybridMultilevel"/>
    <w:tmpl w:val="D6D2B84C"/>
    <w:lvl w:ilvl="0" w:tplc="59E4FACC">
      <w:numFmt w:val="bullet"/>
      <w:lvlText w:val="•"/>
      <w:lvlJc w:val="left"/>
      <w:pPr>
        <w:ind w:left="360" w:hanging="360"/>
      </w:pPr>
      <w:rPr>
        <w:rFonts w:ascii="Arial" w:eastAsia="Arial" w:hAnsi="Arial" w:cs="Aria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6" w15:restartNumberingAfterBreak="0">
    <w:nsid w:val="640B56A0"/>
    <w:multiLevelType w:val="hybridMultilevel"/>
    <w:tmpl w:val="F940C7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688D2C9E"/>
    <w:multiLevelType w:val="singleLevel"/>
    <w:tmpl w:val="976C8326"/>
    <w:lvl w:ilvl="0">
      <w:start w:val="1"/>
      <w:numFmt w:val="bullet"/>
      <w:pStyle w:val="BoxBullet"/>
      <w:lvlText w:val=""/>
      <w:lvlJc w:val="left"/>
      <w:pPr>
        <w:tabs>
          <w:tab w:val="num" w:pos="360"/>
        </w:tabs>
        <w:ind w:left="284" w:hanging="284"/>
      </w:pPr>
      <w:rPr>
        <w:rFonts w:ascii="Symbol" w:hAnsi="Symbol" w:hint="default"/>
        <w:sz w:val="18"/>
      </w:rPr>
    </w:lvl>
  </w:abstractNum>
  <w:abstractNum w:abstractNumId="18" w15:restartNumberingAfterBreak="0">
    <w:nsid w:val="6C1955A0"/>
    <w:multiLevelType w:val="hybridMultilevel"/>
    <w:tmpl w:val="4A5871EC"/>
    <w:lvl w:ilvl="0" w:tplc="14090001">
      <w:start w:val="1"/>
      <w:numFmt w:val="bullet"/>
      <w:lvlText w:val=""/>
      <w:lvlJc w:val="left"/>
      <w:pPr>
        <w:ind w:left="770" w:hanging="360"/>
      </w:pPr>
      <w:rPr>
        <w:rFonts w:ascii="Symbol" w:hAnsi="Symbol" w:hint="default"/>
      </w:rPr>
    </w:lvl>
    <w:lvl w:ilvl="1" w:tplc="14090003" w:tentative="1">
      <w:start w:val="1"/>
      <w:numFmt w:val="bullet"/>
      <w:lvlText w:val="o"/>
      <w:lvlJc w:val="left"/>
      <w:pPr>
        <w:ind w:left="1490" w:hanging="360"/>
      </w:pPr>
      <w:rPr>
        <w:rFonts w:ascii="Courier New" w:hAnsi="Courier New" w:cs="Courier New" w:hint="default"/>
      </w:rPr>
    </w:lvl>
    <w:lvl w:ilvl="2" w:tplc="14090005" w:tentative="1">
      <w:start w:val="1"/>
      <w:numFmt w:val="bullet"/>
      <w:lvlText w:val=""/>
      <w:lvlJc w:val="left"/>
      <w:pPr>
        <w:ind w:left="2210" w:hanging="360"/>
      </w:pPr>
      <w:rPr>
        <w:rFonts w:ascii="Wingdings" w:hAnsi="Wingdings" w:hint="default"/>
      </w:rPr>
    </w:lvl>
    <w:lvl w:ilvl="3" w:tplc="14090001" w:tentative="1">
      <w:start w:val="1"/>
      <w:numFmt w:val="bullet"/>
      <w:lvlText w:val=""/>
      <w:lvlJc w:val="left"/>
      <w:pPr>
        <w:ind w:left="2930" w:hanging="360"/>
      </w:pPr>
      <w:rPr>
        <w:rFonts w:ascii="Symbol" w:hAnsi="Symbol" w:hint="default"/>
      </w:rPr>
    </w:lvl>
    <w:lvl w:ilvl="4" w:tplc="14090003" w:tentative="1">
      <w:start w:val="1"/>
      <w:numFmt w:val="bullet"/>
      <w:lvlText w:val="o"/>
      <w:lvlJc w:val="left"/>
      <w:pPr>
        <w:ind w:left="3650" w:hanging="360"/>
      </w:pPr>
      <w:rPr>
        <w:rFonts w:ascii="Courier New" w:hAnsi="Courier New" w:cs="Courier New" w:hint="default"/>
      </w:rPr>
    </w:lvl>
    <w:lvl w:ilvl="5" w:tplc="14090005" w:tentative="1">
      <w:start w:val="1"/>
      <w:numFmt w:val="bullet"/>
      <w:lvlText w:val=""/>
      <w:lvlJc w:val="left"/>
      <w:pPr>
        <w:ind w:left="4370" w:hanging="360"/>
      </w:pPr>
      <w:rPr>
        <w:rFonts w:ascii="Wingdings" w:hAnsi="Wingdings" w:hint="default"/>
      </w:rPr>
    </w:lvl>
    <w:lvl w:ilvl="6" w:tplc="14090001" w:tentative="1">
      <w:start w:val="1"/>
      <w:numFmt w:val="bullet"/>
      <w:lvlText w:val=""/>
      <w:lvlJc w:val="left"/>
      <w:pPr>
        <w:ind w:left="5090" w:hanging="360"/>
      </w:pPr>
      <w:rPr>
        <w:rFonts w:ascii="Symbol" w:hAnsi="Symbol" w:hint="default"/>
      </w:rPr>
    </w:lvl>
    <w:lvl w:ilvl="7" w:tplc="14090003" w:tentative="1">
      <w:start w:val="1"/>
      <w:numFmt w:val="bullet"/>
      <w:lvlText w:val="o"/>
      <w:lvlJc w:val="left"/>
      <w:pPr>
        <w:ind w:left="5810" w:hanging="360"/>
      </w:pPr>
      <w:rPr>
        <w:rFonts w:ascii="Courier New" w:hAnsi="Courier New" w:cs="Courier New" w:hint="default"/>
      </w:rPr>
    </w:lvl>
    <w:lvl w:ilvl="8" w:tplc="14090005" w:tentative="1">
      <w:start w:val="1"/>
      <w:numFmt w:val="bullet"/>
      <w:lvlText w:val=""/>
      <w:lvlJc w:val="left"/>
      <w:pPr>
        <w:ind w:left="6530" w:hanging="360"/>
      </w:pPr>
      <w:rPr>
        <w:rFonts w:ascii="Wingdings" w:hAnsi="Wingdings" w:hint="default"/>
      </w:rPr>
    </w:lvl>
  </w:abstractNum>
  <w:abstractNum w:abstractNumId="19" w15:restartNumberingAfterBreak="0">
    <w:nsid w:val="72711B2E"/>
    <w:multiLevelType w:val="hybridMultilevel"/>
    <w:tmpl w:val="B36EFD3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821" w:hanging="360"/>
      </w:pPr>
      <w:rPr>
        <w:rFonts w:ascii="Courier New" w:hAnsi="Courier New" w:cs="Courier New" w:hint="default"/>
      </w:rPr>
    </w:lvl>
    <w:lvl w:ilvl="2" w:tplc="14090005" w:tentative="1">
      <w:start w:val="1"/>
      <w:numFmt w:val="bullet"/>
      <w:lvlText w:val=""/>
      <w:lvlJc w:val="left"/>
      <w:pPr>
        <w:ind w:left="-1101" w:hanging="360"/>
      </w:pPr>
      <w:rPr>
        <w:rFonts w:ascii="Wingdings" w:hAnsi="Wingdings" w:hint="default"/>
      </w:rPr>
    </w:lvl>
    <w:lvl w:ilvl="3" w:tplc="14090001" w:tentative="1">
      <w:start w:val="1"/>
      <w:numFmt w:val="bullet"/>
      <w:lvlText w:val=""/>
      <w:lvlJc w:val="left"/>
      <w:pPr>
        <w:ind w:left="-381" w:hanging="360"/>
      </w:pPr>
      <w:rPr>
        <w:rFonts w:ascii="Symbol" w:hAnsi="Symbol" w:hint="default"/>
      </w:rPr>
    </w:lvl>
    <w:lvl w:ilvl="4" w:tplc="14090003" w:tentative="1">
      <w:start w:val="1"/>
      <w:numFmt w:val="bullet"/>
      <w:lvlText w:val="o"/>
      <w:lvlJc w:val="left"/>
      <w:pPr>
        <w:ind w:left="339" w:hanging="360"/>
      </w:pPr>
      <w:rPr>
        <w:rFonts w:ascii="Courier New" w:hAnsi="Courier New" w:cs="Courier New" w:hint="default"/>
      </w:rPr>
    </w:lvl>
    <w:lvl w:ilvl="5" w:tplc="14090005" w:tentative="1">
      <w:start w:val="1"/>
      <w:numFmt w:val="bullet"/>
      <w:lvlText w:val=""/>
      <w:lvlJc w:val="left"/>
      <w:pPr>
        <w:ind w:left="1059" w:hanging="360"/>
      </w:pPr>
      <w:rPr>
        <w:rFonts w:ascii="Wingdings" w:hAnsi="Wingdings" w:hint="default"/>
      </w:rPr>
    </w:lvl>
    <w:lvl w:ilvl="6" w:tplc="14090001" w:tentative="1">
      <w:start w:val="1"/>
      <w:numFmt w:val="bullet"/>
      <w:lvlText w:val=""/>
      <w:lvlJc w:val="left"/>
      <w:pPr>
        <w:ind w:left="1779" w:hanging="360"/>
      </w:pPr>
      <w:rPr>
        <w:rFonts w:ascii="Symbol" w:hAnsi="Symbol" w:hint="default"/>
      </w:rPr>
    </w:lvl>
    <w:lvl w:ilvl="7" w:tplc="14090003" w:tentative="1">
      <w:start w:val="1"/>
      <w:numFmt w:val="bullet"/>
      <w:lvlText w:val="o"/>
      <w:lvlJc w:val="left"/>
      <w:pPr>
        <w:ind w:left="2499" w:hanging="360"/>
      </w:pPr>
      <w:rPr>
        <w:rFonts w:ascii="Courier New" w:hAnsi="Courier New" w:cs="Courier New" w:hint="default"/>
      </w:rPr>
    </w:lvl>
    <w:lvl w:ilvl="8" w:tplc="14090005" w:tentative="1">
      <w:start w:val="1"/>
      <w:numFmt w:val="bullet"/>
      <w:lvlText w:val=""/>
      <w:lvlJc w:val="left"/>
      <w:pPr>
        <w:ind w:left="3219" w:hanging="360"/>
      </w:pPr>
      <w:rPr>
        <w:rFonts w:ascii="Wingdings" w:hAnsi="Wingdings" w:hint="default"/>
      </w:rPr>
    </w:lvl>
  </w:abstractNum>
  <w:abstractNum w:abstractNumId="20" w15:restartNumberingAfterBreak="0">
    <w:nsid w:val="78CA317C"/>
    <w:multiLevelType w:val="multilevel"/>
    <w:tmpl w:val="CD1C6B3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357"/>
        </w:tabs>
        <w:ind w:left="567"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7C1218D3"/>
    <w:multiLevelType w:val="singleLevel"/>
    <w:tmpl w:val="C58C0308"/>
    <w:lvl w:ilvl="0">
      <w:start w:val="1"/>
      <w:numFmt w:val="bullet"/>
      <w:pStyle w:val="Bullet"/>
      <w:lvlText w:val=""/>
      <w:lvlJc w:val="left"/>
      <w:pPr>
        <w:tabs>
          <w:tab w:val="num" w:pos="284"/>
        </w:tabs>
        <w:ind w:left="284" w:hanging="284"/>
      </w:pPr>
      <w:rPr>
        <w:rFonts w:ascii="Symbol" w:hAnsi="Symbol" w:hint="default"/>
        <w:sz w:val="18"/>
      </w:rPr>
    </w:lvl>
  </w:abstractNum>
  <w:num w:numId="1">
    <w:abstractNumId w:val="21"/>
  </w:num>
  <w:num w:numId="2">
    <w:abstractNumId w:val="17"/>
  </w:num>
  <w:num w:numId="3">
    <w:abstractNumId w:val="9"/>
  </w:num>
  <w:num w:numId="4">
    <w:abstractNumId w:val="10"/>
  </w:num>
  <w:num w:numId="5">
    <w:abstractNumId w:val="1"/>
  </w:num>
  <w:num w:numId="6">
    <w:abstractNumId w:val="15"/>
  </w:num>
  <w:num w:numId="7">
    <w:abstractNumId w:val="5"/>
  </w:num>
  <w:num w:numId="8">
    <w:abstractNumId w:val="19"/>
  </w:num>
  <w:num w:numId="9">
    <w:abstractNumId w:val="3"/>
  </w:num>
  <w:num w:numId="10">
    <w:abstractNumId w:val="6"/>
  </w:num>
  <w:num w:numId="11">
    <w:abstractNumId w:val="12"/>
  </w:num>
  <w:num w:numId="12">
    <w:abstractNumId w:val="0"/>
  </w:num>
  <w:num w:numId="13">
    <w:abstractNumId w:val="20"/>
  </w:num>
  <w:num w:numId="14">
    <w:abstractNumId w:val="4"/>
  </w:num>
  <w:num w:numId="15">
    <w:abstractNumId w:val="11"/>
  </w:num>
  <w:num w:numId="16">
    <w:abstractNumId w:val="14"/>
  </w:num>
  <w:num w:numId="17">
    <w:abstractNumId w:val="7"/>
  </w:num>
  <w:num w:numId="18">
    <w:abstractNumId w:val="8"/>
  </w:num>
  <w:num w:numId="19">
    <w:abstractNumId w:val="2"/>
  </w:num>
  <w:num w:numId="20">
    <w:abstractNumId w:val="16"/>
  </w:num>
  <w:num w:numId="21">
    <w:abstractNumId w:val="18"/>
  </w:num>
  <w:num w:numId="22">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mirrorMargin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efaultTabStop w:val="567"/>
  <w:evenAndOddHeaders/>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8EB"/>
    <w:rsid w:val="00030B26"/>
    <w:rsid w:val="0006228D"/>
    <w:rsid w:val="00072BD6"/>
    <w:rsid w:val="00074ED6"/>
    <w:rsid w:val="00075B78"/>
    <w:rsid w:val="00082CD6"/>
    <w:rsid w:val="00085AFE"/>
    <w:rsid w:val="000A7CA7"/>
    <w:rsid w:val="000B0730"/>
    <w:rsid w:val="000B1BD7"/>
    <w:rsid w:val="000C248F"/>
    <w:rsid w:val="000F2AE2"/>
    <w:rsid w:val="00102063"/>
    <w:rsid w:val="0010541C"/>
    <w:rsid w:val="00106F93"/>
    <w:rsid w:val="00111D50"/>
    <w:rsid w:val="00113B8E"/>
    <w:rsid w:val="00113FFF"/>
    <w:rsid w:val="00127105"/>
    <w:rsid w:val="001342C7"/>
    <w:rsid w:val="0013585C"/>
    <w:rsid w:val="00142954"/>
    <w:rsid w:val="001460E0"/>
    <w:rsid w:val="00147F71"/>
    <w:rsid w:val="00150A6E"/>
    <w:rsid w:val="0016468A"/>
    <w:rsid w:val="001A5CF5"/>
    <w:rsid w:val="001B39D2"/>
    <w:rsid w:val="001B4BF8"/>
    <w:rsid w:val="001C4326"/>
    <w:rsid w:val="001D3541"/>
    <w:rsid w:val="001F07DE"/>
    <w:rsid w:val="00201A01"/>
    <w:rsid w:val="002104D3"/>
    <w:rsid w:val="00213A33"/>
    <w:rsid w:val="00214ABB"/>
    <w:rsid w:val="00216E8D"/>
    <w:rsid w:val="0021763B"/>
    <w:rsid w:val="002452A1"/>
    <w:rsid w:val="00246DB1"/>
    <w:rsid w:val="002476B5"/>
    <w:rsid w:val="0025377E"/>
    <w:rsid w:val="00253ECF"/>
    <w:rsid w:val="002546A1"/>
    <w:rsid w:val="00263088"/>
    <w:rsid w:val="00267D5F"/>
    <w:rsid w:val="00272DA7"/>
    <w:rsid w:val="00275D08"/>
    <w:rsid w:val="002858E3"/>
    <w:rsid w:val="0029190A"/>
    <w:rsid w:val="00292C5A"/>
    <w:rsid w:val="00295241"/>
    <w:rsid w:val="002B047D"/>
    <w:rsid w:val="002B732B"/>
    <w:rsid w:val="002C07BF"/>
    <w:rsid w:val="002C2219"/>
    <w:rsid w:val="002D0DF2"/>
    <w:rsid w:val="002D23BD"/>
    <w:rsid w:val="002D3399"/>
    <w:rsid w:val="002E0B47"/>
    <w:rsid w:val="002E7034"/>
    <w:rsid w:val="002F7213"/>
    <w:rsid w:val="0030382F"/>
    <w:rsid w:val="0030408D"/>
    <w:rsid w:val="003060E4"/>
    <w:rsid w:val="003160E7"/>
    <w:rsid w:val="0031739E"/>
    <w:rsid w:val="00323862"/>
    <w:rsid w:val="00325B5A"/>
    <w:rsid w:val="003325AB"/>
    <w:rsid w:val="0033412B"/>
    <w:rsid w:val="00343365"/>
    <w:rsid w:val="00352536"/>
    <w:rsid w:val="00353501"/>
    <w:rsid w:val="003606F8"/>
    <w:rsid w:val="003648EF"/>
    <w:rsid w:val="003673E6"/>
    <w:rsid w:val="00377264"/>
    <w:rsid w:val="00384BD3"/>
    <w:rsid w:val="00385DAE"/>
    <w:rsid w:val="003938E1"/>
    <w:rsid w:val="003A26A5"/>
    <w:rsid w:val="003A3761"/>
    <w:rsid w:val="003A5FEA"/>
    <w:rsid w:val="003B1D10"/>
    <w:rsid w:val="003C1F1D"/>
    <w:rsid w:val="003C6289"/>
    <w:rsid w:val="003C76D4"/>
    <w:rsid w:val="003D2CC5"/>
    <w:rsid w:val="003E7C46"/>
    <w:rsid w:val="003F52A7"/>
    <w:rsid w:val="0040240C"/>
    <w:rsid w:val="004042F8"/>
    <w:rsid w:val="00413021"/>
    <w:rsid w:val="00425F31"/>
    <w:rsid w:val="00440BE0"/>
    <w:rsid w:val="00442C1C"/>
    <w:rsid w:val="0044584B"/>
    <w:rsid w:val="00447CB7"/>
    <w:rsid w:val="0045012E"/>
    <w:rsid w:val="00454CE4"/>
    <w:rsid w:val="00460826"/>
    <w:rsid w:val="00460EA7"/>
    <w:rsid w:val="0046195B"/>
    <w:rsid w:val="00462E9E"/>
    <w:rsid w:val="0046596D"/>
    <w:rsid w:val="00476877"/>
    <w:rsid w:val="00487C04"/>
    <w:rsid w:val="004907E1"/>
    <w:rsid w:val="004A035B"/>
    <w:rsid w:val="004A38D7"/>
    <w:rsid w:val="004A778C"/>
    <w:rsid w:val="004C2E6A"/>
    <w:rsid w:val="004C64B8"/>
    <w:rsid w:val="004D2A2D"/>
    <w:rsid w:val="004D6689"/>
    <w:rsid w:val="004E1D1D"/>
    <w:rsid w:val="004E7AC8"/>
    <w:rsid w:val="004F0C94"/>
    <w:rsid w:val="005019AE"/>
    <w:rsid w:val="00503749"/>
    <w:rsid w:val="00504CF4"/>
    <w:rsid w:val="0050635B"/>
    <w:rsid w:val="005065F0"/>
    <w:rsid w:val="00513CDB"/>
    <w:rsid w:val="0052205A"/>
    <w:rsid w:val="0053199F"/>
    <w:rsid w:val="00533B90"/>
    <w:rsid w:val="005410F8"/>
    <w:rsid w:val="00542E0C"/>
    <w:rsid w:val="005448EC"/>
    <w:rsid w:val="00545963"/>
    <w:rsid w:val="00550256"/>
    <w:rsid w:val="00553958"/>
    <w:rsid w:val="0055763D"/>
    <w:rsid w:val="005621F2"/>
    <w:rsid w:val="00567B58"/>
    <w:rsid w:val="00575784"/>
    <w:rsid w:val="005763E0"/>
    <w:rsid w:val="00581136"/>
    <w:rsid w:val="005A27CA"/>
    <w:rsid w:val="005A43BD"/>
    <w:rsid w:val="005B62D0"/>
    <w:rsid w:val="005B70F7"/>
    <w:rsid w:val="005C60AD"/>
    <w:rsid w:val="005E226E"/>
    <w:rsid w:val="006015D7"/>
    <w:rsid w:val="00601B21"/>
    <w:rsid w:val="00626CF8"/>
    <w:rsid w:val="00636D7D"/>
    <w:rsid w:val="00637408"/>
    <w:rsid w:val="00642868"/>
    <w:rsid w:val="00647AFE"/>
    <w:rsid w:val="0065023A"/>
    <w:rsid w:val="006512BC"/>
    <w:rsid w:val="00653585"/>
    <w:rsid w:val="00653A5A"/>
    <w:rsid w:val="006575F4"/>
    <w:rsid w:val="006579E6"/>
    <w:rsid w:val="00663EDC"/>
    <w:rsid w:val="00665823"/>
    <w:rsid w:val="00665FAB"/>
    <w:rsid w:val="00671078"/>
    <w:rsid w:val="006732BD"/>
    <w:rsid w:val="006758CA"/>
    <w:rsid w:val="00680A04"/>
    <w:rsid w:val="00686D80"/>
    <w:rsid w:val="00694895"/>
    <w:rsid w:val="00697E2E"/>
    <w:rsid w:val="006A25A2"/>
    <w:rsid w:val="006B0E73"/>
    <w:rsid w:val="006B366C"/>
    <w:rsid w:val="006B4A4D"/>
    <w:rsid w:val="006B5695"/>
    <w:rsid w:val="006C78EB"/>
    <w:rsid w:val="006D1660"/>
    <w:rsid w:val="006F1B67"/>
    <w:rsid w:val="006F1DEA"/>
    <w:rsid w:val="006F48CC"/>
    <w:rsid w:val="0070091D"/>
    <w:rsid w:val="00702854"/>
    <w:rsid w:val="007076EA"/>
    <w:rsid w:val="0071741C"/>
    <w:rsid w:val="00731224"/>
    <w:rsid w:val="00741457"/>
    <w:rsid w:val="00742B90"/>
    <w:rsid w:val="0074434D"/>
    <w:rsid w:val="0075492B"/>
    <w:rsid w:val="00771B1E"/>
    <w:rsid w:val="00773C95"/>
    <w:rsid w:val="0078171E"/>
    <w:rsid w:val="00795B34"/>
    <w:rsid w:val="007B1770"/>
    <w:rsid w:val="007B31DC"/>
    <w:rsid w:val="007B4D3E"/>
    <w:rsid w:val="007B7B8E"/>
    <w:rsid w:val="007B7C70"/>
    <w:rsid w:val="007D2151"/>
    <w:rsid w:val="007D42CC"/>
    <w:rsid w:val="007D5DE4"/>
    <w:rsid w:val="007E0777"/>
    <w:rsid w:val="007E1341"/>
    <w:rsid w:val="007E1B41"/>
    <w:rsid w:val="007E30B9"/>
    <w:rsid w:val="007E74F1"/>
    <w:rsid w:val="007F0F0C"/>
    <w:rsid w:val="007F1288"/>
    <w:rsid w:val="00800A8A"/>
    <w:rsid w:val="0080155C"/>
    <w:rsid w:val="008052E1"/>
    <w:rsid w:val="00822F2C"/>
    <w:rsid w:val="008305E8"/>
    <w:rsid w:val="00860826"/>
    <w:rsid w:val="00860E21"/>
    <w:rsid w:val="00863117"/>
    <w:rsid w:val="0086388B"/>
    <w:rsid w:val="008642E5"/>
    <w:rsid w:val="00872D93"/>
    <w:rsid w:val="0087348A"/>
    <w:rsid w:val="00880470"/>
    <w:rsid w:val="00880D94"/>
    <w:rsid w:val="00884AFD"/>
    <w:rsid w:val="008924DE"/>
    <w:rsid w:val="008A3755"/>
    <w:rsid w:val="008B264F"/>
    <w:rsid w:val="008B6F83"/>
    <w:rsid w:val="008B7FD8"/>
    <w:rsid w:val="008C218F"/>
    <w:rsid w:val="008C2973"/>
    <w:rsid w:val="008C64C4"/>
    <w:rsid w:val="008D74D5"/>
    <w:rsid w:val="008F29BE"/>
    <w:rsid w:val="008F4AE5"/>
    <w:rsid w:val="008F51EB"/>
    <w:rsid w:val="00900197"/>
    <w:rsid w:val="00902F55"/>
    <w:rsid w:val="0090582B"/>
    <w:rsid w:val="009060C0"/>
    <w:rsid w:val="009133F5"/>
    <w:rsid w:val="00920A27"/>
    <w:rsid w:val="00920A9B"/>
    <w:rsid w:val="00921216"/>
    <w:rsid w:val="009216CC"/>
    <w:rsid w:val="00932D69"/>
    <w:rsid w:val="00933936"/>
    <w:rsid w:val="00944647"/>
    <w:rsid w:val="00946A8B"/>
    <w:rsid w:val="00977B8A"/>
    <w:rsid w:val="00982971"/>
    <w:rsid w:val="009845AD"/>
    <w:rsid w:val="00995BA0"/>
    <w:rsid w:val="009A0147"/>
    <w:rsid w:val="009A2A45"/>
    <w:rsid w:val="009A418B"/>
    <w:rsid w:val="009A4473"/>
    <w:rsid w:val="009A765A"/>
    <w:rsid w:val="009C151C"/>
    <w:rsid w:val="009D5125"/>
    <w:rsid w:val="009D60B8"/>
    <w:rsid w:val="009D7D4B"/>
    <w:rsid w:val="009E36ED"/>
    <w:rsid w:val="009E3C8C"/>
    <w:rsid w:val="009E6B77"/>
    <w:rsid w:val="009F0D47"/>
    <w:rsid w:val="009F2897"/>
    <w:rsid w:val="009F460A"/>
    <w:rsid w:val="00A043FB"/>
    <w:rsid w:val="00A0729C"/>
    <w:rsid w:val="00A07779"/>
    <w:rsid w:val="00A20B2E"/>
    <w:rsid w:val="00A25069"/>
    <w:rsid w:val="00A26E6B"/>
    <w:rsid w:val="00A3068F"/>
    <w:rsid w:val="00A307D4"/>
    <w:rsid w:val="00A3145B"/>
    <w:rsid w:val="00A339D0"/>
    <w:rsid w:val="00A41002"/>
    <w:rsid w:val="00A4201A"/>
    <w:rsid w:val="00A5422E"/>
    <w:rsid w:val="00A553CE"/>
    <w:rsid w:val="00A5677A"/>
    <w:rsid w:val="00A6490D"/>
    <w:rsid w:val="00A65BA4"/>
    <w:rsid w:val="00A6612D"/>
    <w:rsid w:val="00A80363"/>
    <w:rsid w:val="00A9169D"/>
    <w:rsid w:val="00AA240C"/>
    <w:rsid w:val="00AB3FD5"/>
    <w:rsid w:val="00AC101C"/>
    <w:rsid w:val="00AD4CF1"/>
    <w:rsid w:val="00AD5988"/>
    <w:rsid w:val="00AF6A2E"/>
    <w:rsid w:val="00AF7800"/>
    <w:rsid w:val="00B072E0"/>
    <w:rsid w:val="00B253F6"/>
    <w:rsid w:val="00B305DB"/>
    <w:rsid w:val="00B332F8"/>
    <w:rsid w:val="00B3492B"/>
    <w:rsid w:val="00B43550"/>
    <w:rsid w:val="00B4646F"/>
    <w:rsid w:val="00B55C7D"/>
    <w:rsid w:val="00B63038"/>
    <w:rsid w:val="00B64BD8"/>
    <w:rsid w:val="00B701D1"/>
    <w:rsid w:val="00B73AF2"/>
    <w:rsid w:val="00B7551A"/>
    <w:rsid w:val="00B83D42"/>
    <w:rsid w:val="00BC59F1"/>
    <w:rsid w:val="00BF3DE1"/>
    <w:rsid w:val="00BF4843"/>
    <w:rsid w:val="00BF5205"/>
    <w:rsid w:val="00C12508"/>
    <w:rsid w:val="00C13749"/>
    <w:rsid w:val="00C35EC9"/>
    <w:rsid w:val="00C45AA2"/>
    <w:rsid w:val="00C66296"/>
    <w:rsid w:val="00C77282"/>
    <w:rsid w:val="00C84DE5"/>
    <w:rsid w:val="00C86248"/>
    <w:rsid w:val="00CA4C33"/>
    <w:rsid w:val="00CA6F4A"/>
    <w:rsid w:val="00CD12C9"/>
    <w:rsid w:val="00CD16CE"/>
    <w:rsid w:val="00CD2119"/>
    <w:rsid w:val="00CD237A"/>
    <w:rsid w:val="00CD36AC"/>
    <w:rsid w:val="00CF1747"/>
    <w:rsid w:val="00D0599F"/>
    <w:rsid w:val="00D23323"/>
    <w:rsid w:val="00D2392A"/>
    <w:rsid w:val="00D25FFE"/>
    <w:rsid w:val="00D4476F"/>
    <w:rsid w:val="00D54D50"/>
    <w:rsid w:val="00D66797"/>
    <w:rsid w:val="00D7087C"/>
    <w:rsid w:val="00D70C3C"/>
    <w:rsid w:val="00D72BE5"/>
    <w:rsid w:val="00D82F26"/>
    <w:rsid w:val="00D863D0"/>
    <w:rsid w:val="00D87C87"/>
    <w:rsid w:val="00DA3F06"/>
    <w:rsid w:val="00DB39CF"/>
    <w:rsid w:val="00DD447A"/>
    <w:rsid w:val="00DD7FA2"/>
    <w:rsid w:val="00DE3B20"/>
    <w:rsid w:val="00DE6C94"/>
    <w:rsid w:val="00DE6FD7"/>
    <w:rsid w:val="00E007FD"/>
    <w:rsid w:val="00E23271"/>
    <w:rsid w:val="00E24F80"/>
    <w:rsid w:val="00E259F3"/>
    <w:rsid w:val="00E30965"/>
    <w:rsid w:val="00E33238"/>
    <w:rsid w:val="00E36B18"/>
    <w:rsid w:val="00E4486C"/>
    <w:rsid w:val="00E460B6"/>
    <w:rsid w:val="00E511D5"/>
    <w:rsid w:val="00E60249"/>
    <w:rsid w:val="00E65269"/>
    <w:rsid w:val="00E6671D"/>
    <w:rsid w:val="00E76D66"/>
    <w:rsid w:val="00E85506"/>
    <w:rsid w:val="00EA796A"/>
    <w:rsid w:val="00EB1856"/>
    <w:rsid w:val="00EC2570"/>
    <w:rsid w:val="00EC50CE"/>
    <w:rsid w:val="00EC5B34"/>
    <w:rsid w:val="00EE4ADE"/>
    <w:rsid w:val="00EE5CB7"/>
    <w:rsid w:val="00F024FE"/>
    <w:rsid w:val="00F05AD4"/>
    <w:rsid w:val="00F25970"/>
    <w:rsid w:val="00F5180D"/>
    <w:rsid w:val="00F63D19"/>
    <w:rsid w:val="00F67496"/>
    <w:rsid w:val="00F801BA"/>
    <w:rsid w:val="00F9366A"/>
    <w:rsid w:val="00F946C9"/>
    <w:rsid w:val="00FA2202"/>
    <w:rsid w:val="00FA71B0"/>
    <w:rsid w:val="00FA74EE"/>
    <w:rsid w:val="00FA7CCF"/>
    <w:rsid w:val="00FB43CA"/>
    <w:rsid w:val="00FC3711"/>
    <w:rsid w:val="00FC46E7"/>
    <w:rsid w:val="00FC5D25"/>
    <w:rsid w:val="00FD0D7E"/>
    <w:rsid w:val="00FE6E13"/>
    <w:rsid w:val="00FF15F6"/>
    <w:rsid w:val="00FF527C"/>
    <w:rsid w:val="00FF65C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76AA66B-92AA-410C-A110-0EA181B41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6A8B"/>
    <w:pPr>
      <w:spacing w:line="264" w:lineRule="auto"/>
    </w:pPr>
    <w:rPr>
      <w:rFonts w:ascii="Georgia" w:hAnsi="Georgia"/>
      <w:sz w:val="22"/>
      <w:lang w:eastAsia="en-GB"/>
    </w:rPr>
  </w:style>
  <w:style w:type="paragraph" w:styleId="Heading1">
    <w:name w:val="heading 1"/>
    <w:basedOn w:val="Normal"/>
    <w:next w:val="Normal"/>
    <w:link w:val="Heading1Char"/>
    <w:uiPriority w:val="9"/>
    <w:qFormat/>
    <w:rsid w:val="00F024FE"/>
    <w:pPr>
      <w:pBdr>
        <w:top w:val="single" w:sz="48" w:space="16" w:color="auto"/>
      </w:pBdr>
      <w:spacing w:after="360"/>
      <w:outlineLvl w:val="0"/>
    </w:pPr>
    <w:rPr>
      <w:b/>
      <w:sz w:val="60"/>
    </w:rPr>
  </w:style>
  <w:style w:type="paragraph" w:styleId="Heading2">
    <w:name w:val="heading 2"/>
    <w:basedOn w:val="Normal"/>
    <w:next w:val="Normal"/>
    <w:link w:val="Heading2Char"/>
    <w:uiPriority w:val="9"/>
    <w:qFormat/>
    <w:rsid w:val="00D2392A"/>
    <w:pPr>
      <w:keepNext/>
      <w:spacing w:before="120" w:after="120"/>
      <w:outlineLvl w:val="1"/>
    </w:pPr>
    <w:rPr>
      <w:b/>
      <w:sz w:val="40"/>
    </w:rPr>
  </w:style>
  <w:style w:type="paragraph" w:styleId="Heading3">
    <w:name w:val="heading 3"/>
    <w:basedOn w:val="Normal"/>
    <w:next w:val="Normal"/>
    <w:link w:val="Heading3Char"/>
    <w:uiPriority w:val="9"/>
    <w:qFormat/>
    <w:rsid w:val="0033412B"/>
    <w:pPr>
      <w:keepNext/>
      <w:spacing w:before="120" w:after="120"/>
      <w:outlineLvl w:val="2"/>
    </w:pPr>
    <w:rPr>
      <w:b/>
      <w:sz w:val="28"/>
    </w:rPr>
  </w:style>
  <w:style w:type="paragraph" w:styleId="Heading4">
    <w:name w:val="heading 4"/>
    <w:basedOn w:val="Normal"/>
    <w:next w:val="Normal"/>
    <w:link w:val="Heading4Char"/>
    <w:uiPriority w:val="9"/>
    <w:qFormat/>
    <w:rsid w:val="007D5DE4"/>
    <w:pPr>
      <w:keepNext/>
      <w:spacing w:before="120" w:after="120"/>
      <w:outlineLvl w:val="3"/>
    </w:pPr>
    <w:rPr>
      <w:b/>
    </w:rPr>
  </w:style>
  <w:style w:type="paragraph" w:styleId="Heading5">
    <w:name w:val="heading 5"/>
    <w:basedOn w:val="Normal"/>
    <w:next w:val="Normal"/>
    <w:link w:val="Heading5Char"/>
    <w:uiPriority w:val="9"/>
    <w:qFormat/>
    <w:rsid w:val="0013585C"/>
    <w:pPr>
      <w:keepNext/>
      <w:spacing w:before="120" w:after="120"/>
      <w:outlineLvl w:val="4"/>
    </w:pPr>
    <w:rPr>
      <w:u w:val="single"/>
    </w:rPr>
  </w:style>
  <w:style w:type="paragraph" w:styleId="Heading6">
    <w:name w:val="heading 6"/>
    <w:basedOn w:val="Normal"/>
    <w:next w:val="Normal"/>
    <w:link w:val="Heading6Char"/>
    <w:uiPriority w:val="9"/>
    <w:semiHidden/>
    <w:unhideWhenUsed/>
    <w:rsid w:val="005065F0"/>
    <w:pPr>
      <w:keepNext/>
      <w:keepLines/>
      <w:spacing w:before="200" w:line="240" w:lineRule="auto"/>
      <w:outlineLvl w:val="5"/>
    </w:pPr>
    <w:rPr>
      <w:rFonts w:asciiTheme="majorHAnsi" w:eastAsiaTheme="majorEastAsia" w:hAnsiTheme="majorHAnsi" w:cstheme="majorBidi"/>
      <w:i/>
      <w:iCs/>
      <w:color w:val="243F60" w:themeColor="accent1" w:themeShade="7F"/>
      <w:sz w:val="25"/>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qFormat/>
    <w:rsid w:val="0006228D"/>
    <w:pPr>
      <w:tabs>
        <w:tab w:val="right" w:pos="9356"/>
      </w:tabs>
      <w:spacing w:before="300"/>
      <w:ind w:right="567"/>
    </w:pPr>
    <w:rPr>
      <w:b/>
    </w:rPr>
  </w:style>
  <w:style w:type="paragraph" w:styleId="TOC2">
    <w:name w:val="toc 2"/>
    <w:basedOn w:val="Normal"/>
    <w:next w:val="Normal"/>
    <w:uiPriority w:val="39"/>
    <w:qFormat/>
    <w:rsid w:val="0006228D"/>
    <w:pPr>
      <w:tabs>
        <w:tab w:val="left" w:pos="284"/>
        <w:tab w:val="right" w:pos="9356"/>
      </w:tabs>
      <w:spacing w:before="60"/>
      <w:ind w:left="284" w:right="567"/>
    </w:pPr>
  </w:style>
  <w:style w:type="paragraph" w:styleId="TOC3">
    <w:name w:val="toc 3"/>
    <w:basedOn w:val="Normal"/>
    <w:next w:val="Normal"/>
    <w:uiPriority w:val="39"/>
    <w:qFormat/>
    <w:rsid w:val="00A5677A"/>
    <w:pPr>
      <w:tabs>
        <w:tab w:val="right" w:pos="9356"/>
      </w:tabs>
      <w:spacing w:before="120"/>
      <w:ind w:left="1276" w:right="567" w:hanging="1276"/>
    </w:pPr>
  </w:style>
  <w:style w:type="paragraph" w:customStyle="1" w:styleId="Bullet">
    <w:name w:val="Bullet"/>
    <w:basedOn w:val="Normal"/>
    <w:qFormat/>
    <w:rsid w:val="0033412B"/>
    <w:pPr>
      <w:numPr>
        <w:numId w:val="1"/>
      </w:numPr>
      <w:spacing w:before="90"/>
    </w:pPr>
  </w:style>
  <w:style w:type="paragraph" w:styleId="Quote">
    <w:name w:val="Quote"/>
    <w:basedOn w:val="Normal"/>
    <w:next w:val="Normal"/>
    <w:link w:val="QuoteChar"/>
    <w:uiPriority w:val="29"/>
    <w:qFormat/>
    <w:pPr>
      <w:spacing w:before="120"/>
      <w:ind w:left="284" w:right="284"/>
    </w:pPr>
  </w:style>
  <w:style w:type="paragraph" w:styleId="FootnoteText">
    <w:name w:val="footnote text"/>
    <w:basedOn w:val="Normal"/>
    <w:link w:val="FootnoteTextChar"/>
    <w:uiPriority w:val="99"/>
    <w:rsid w:val="003060E4"/>
    <w:pPr>
      <w:spacing w:before="60"/>
      <w:ind w:left="284" w:hanging="284"/>
    </w:pPr>
    <w:rPr>
      <w:sz w:val="18"/>
    </w:rPr>
  </w:style>
  <w:style w:type="paragraph" w:styleId="Header">
    <w:name w:val="header"/>
    <w:basedOn w:val="Normal"/>
    <w:link w:val="HeaderChar"/>
    <w:uiPriority w:val="99"/>
    <w:qFormat/>
    <w:rsid w:val="00D25FFE"/>
  </w:style>
  <w:style w:type="paragraph" w:styleId="Title">
    <w:name w:val="Title"/>
    <w:basedOn w:val="Normal"/>
    <w:next w:val="Normal"/>
    <w:link w:val="TitleChar"/>
    <w:uiPriority w:val="10"/>
    <w:qFormat/>
    <w:rsid w:val="00CD237A"/>
    <w:pPr>
      <w:pBdr>
        <w:bottom w:val="single" w:sz="48" w:space="6" w:color="auto"/>
      </w:pBdr>
      <w:ind w:right="1701"/>
    </w:pPr>
    <w:rPr>
      <w:b/>
      <w:sz w:val="80"/>
    </w:rPr>
  </w:style>
  <w:style w:type="paragraph" w:customStyle="1" w:styleId="Imprint">
    <w:name w:val="Imprint"/>
    <w:basedOn w:val="Normal"/>
    <w:next w:val="Normal"/>
    <w:qFormat/>
    <w:rsid w:val="0071741C"/>
    <w:pPr>
      <w:spacing w:after="240"/>
      <w:jc w:val="center"/>
    </w:pPr>
  </w:style>
  <w:style w:type="paragraph" w:styleId="Footer">
    <w:name w:val="footer"/>
    <w:basedOn w:val="Normal"/>
    <w:link w:val="FooterChar"/>
    <w:uiPriority w:val="99"/>
    <w:qFormat/>
    <w:rsid w:val="00447CB7"/>
    <w:pPr>
      <w:pBdr>
        <w:bottom w:val="single" w:sz="4" w:space="4" w:color="auto"/>
      </w:pBdr>
    </w:pPr>
  </w:style>
  <w:style w:type="character" w:styleId="PageNumber">
    <w:name w:val="page number"/>
    <w:rsid w:val="008D74D5"/>
    <w:rPr>
      <w:rFonts w:ascii="Georgia" w:hAnsi="Georgia"/>
      <w:b/>
      <w:sz w:val="22"/>
    </w:rPr>
  </w:style>
  <w:style w:type="paragraph" w:customStyle="1" w:styleId="VersoFooter">
    <w:name w:val="Verso Footer"/>
    <w:basedOn w:val="Footer"/>
    <w:rsid w:val="002546A1"/>
    <w:pPr>
      <w:pBdr>
        <w:top w:val="single" w:sz="4" w:space="4" w:color="auto"/>
        <w:bottom w:val="none" w:sz="0" w:space="0" w:color="auto"/>
      </w:pBdr>
      <w:ind w:left="709" w:hanging="709"/>
    </w:pPr>
    <w:rPr>
      <w:sz w:val="20"/>
    </w:rPr>
  </w:style>
  <w:style w:type="paragraph" w:customStyle="1" w:styleId="RectoFooter">
    <w:name w:val="Recto Footer"/>
    <w:basedOn w:val="Footer"/>
    <w:rsid w:val="002546A1"/>
    <w:pPr>
      <w:pBdr>
        <w:top w:val="single" w:sz="4" w:space="4" w:color="auto"/>
        <w:bottom w:val="none" w:sz="0" w:space="0" w:color="auto"/>
      </w:pBdr>
      <w:tabs>
        <w:tab w:val="right" w:pos="8647"/>
        <w:tab w:val="right" w:pos="9356"/>
      </w:tabs>
      <w:spacing w:line="240" w:lineRule="auto"/>
    </w:pPr>
    <w:rPr>
      <w:sz w:val="20"/>
    </w:rPr>
  </w:style>
  <w:style w:type="paragraph" w:customStyle="1" w:styleId="Figure">
    <w:name w:val="Figure"/>
    <w:basedOn w:val="Normal"/>
    <w:next w:val="Normal"/>
    <w:qFormat/>
    <w:rsid w:val="009133F5"/>
    <w:pPr>
      <w:keepNext/>
      <w:spacing w:before="120" w:after="120"/>
    </w:pPr>
    <w:rPr>
      <w:b/>
      <w:sz w:val="20"/>
    </w:rPr>
  </w:style>
  <w:style w:type="character" w:styleId="FootnoteReference">
    <w:name w:val="footnote reference"/>
    <w:uiPriority w:val="99"/>
    <w:rPr>
      <w:vertAlign w:val="superscript"/>
    </w:rPr>
  </w:style>
  <w:style w:type="paragraph" w:customStyle="1" w:styleId="Table">
    <w:name w:val="Table"/>
    <w:basedOn w:val="Figure"/>
    <w:qFormat/>
    <w:rsid w:val="00642868"/>
  </w:style>
  <w:style w:type="paragraph" w:customStyle="1" w:styleId="Dash">
    <w:name w:val="Dash"/>
    <w:basedOn w:val="Bullet"/>
    <w:qFormat/>
    <w:rsid w:val="00702854"/>
    <w:pPr>
      <w:numPr>
        <w:numId w:val="3"/>
      </w:numPr>
      <w:spacing w:before="60"/>
    </w:pPr>
  </w:style>
  <w:style w:type="paragraph" w:customStyle="1" w:styleId="TableText">
    <w:name w:val="TableText"/>
    <w:basedOn w:val="Normal"/>
    <w:qFormat/>
    <w:rsid w:val="007B7C70"/>
    <w:pPr>
      <w:spacing w:before="60" w:after="60" w:line="240" w:lineRule="auto"/>
    </w:pPr>
    <w:rPr>
      <w:rFonts w:ascii="Arial" w:hAnsi="Arial"/>
      <w:sz w:val="18"/>
    </w:rPr>
  </w:style>
  <w:style w:type="paragraph" w:customStyle="1" w:styleId="TableBullet">
    <w:name w:val="TableBullet"/>
    <w:basedOn w:val="TableText"/>
    <w:qFormat/>
    <w:rsid w:val="00B73AF2"/>
    <w:pPr>
      <w:numPr>
        <w:numId w:val="5"/>
      </w:numPr>
      <w:spacing w:before="0"/>
    </w:pPr>
  </w:style>
  <w:style w:type="paragraph" w:customStyle="1" w:styleId="Box">
    <w:name w:val="Box"/>
    <w:basedOn w:val="Normal"/>
    <w:qFormat/>
    <w:pPr>
      <w:pBdr>
        <w:top w:val="single" w:sz="4" w:space="12" w:color="auto"/>
        <w:left w:val="single" w:sz="4" w:space="12" w:color="auto"/>
        <w:bottom w:val="single" w:sz="4" w:space="12" w:color="auto"/>
        <w:right w:val="single" w:sz="4" w:space="12" w:color="auto"/>
      </w:pBdr>
      <w:spacing w:before="120"/>
      <w:ind w:left="284" w:right="284"/>
    </w:pPr>
  </w:style>
  <w:style w:type="paragraph" w:customStyle="1" w:styleId="BoxHeading">
    <w:name w:val="BoxHeading"/>
    <w:basedOn w:val="Box"/>
    <w:qFormat/>
    <w:rPr>
      <w:b/>
      <w:sz w:val="24"/>
    </w:rPr>
  </w:style>
  <w:style w:type="paragraph" w:customStyle="1" w:styleId="BoxBullet">
    <w:name w:val="BoxBullet"/>
    <w:basedOn w:val="Box"/>
    <w:qFormat/>
    <w:pPr>
      <w:numPr>
        <w:numId w:val="2"/>
      </w:numPr>
      <w:tabs>
        <w:tab w:val="clear" w:pos="360"/>
      </w:tabs>
      <w:spacing w:before="60"/>
      <w:ind w:left="568"/>
    </w:pPr>
  </w:style>
  <w:style w:type="paragraph" w:customStyle="1" w:styleId="IntroHead">
    <w:name w:val="IntroHead"/>
    <w:basedOn w:val="Heading1"/>
    <w:next w:val="Normal"/>
    <w:qFormat/>
    <w:rsid w:val="00D7087C"/>
    <w:pPr>
      <w:outlineLvl w:val="9"/>
    </w:pPr>
  </w:style>
  <w:style w:type="paragraph" w:customStyle="1" w:styleId="Source">
    <w:name w:val="Source"/>
    <w:basedOn w:val="Note"/>
    <w:next w:val="Normal"/>
    <w:qFormat/>
    <w:rsid w:val="0053199F"/>
  </w:style>
  <w:style w:type="paragraph" w:customStyle="1" w:styleId="Note">
    <w:name w:val="Note"/>
    <w:basedOn w:val="Normal"/>
    <w:next w:val="Normal"/>
    <w:link w:val="NoteChar"/>
    <w:qFormat/>
    <w:rsid w:val="004F0C94"/>
    <w:pPr>
      <w:pBdr>
        <w:bottom w:val="single" w:sz="4" w:space="6" w:color="auto"/>
      </w:pBdr>
      <w:spacing w:before="80"/>
      <w:ind w:left="284" w:right="2552" w:hanging="284"/>
    </w:pPr>
    <w:rPr>
      <w:rFonts w:ascii="Arial" w:hAnsi="Arial"/>
      <w:sz w:val="18"/>
    </w:rPr>
  </w:style>
  <w:style w:type="paragraph" w:customStyle="1" w:styleId="Subhead">
    <w:name w:val="Subhead"/>
    <w:basedOn w:val="Normal"/>
    <w:next w:val="Normal"/>
    <w:qFormat/>
    <w:rsid w:val="00343365"/>
    <w:pPr>
      <w:spacing w:before="180"/>
      <w:ind w:right="1701"/>
    </w:pPr>
    <w:rPr>
      <w:sz w:val="48"/>
    </w:rPr>
  </w:style>
  <w:style w:type="character" w:styleId="Hyperlink">
    <w:name w:val="Hyperlink"/>
    <w:uiPriority w:val="99"/>
    <w:rsid w:val="00DD7FA2"/>
    <w:rPr>
      <w:rFonts w:ascii="Georgia" w:hAnsi="Georgia"/>
      <w:color w:val="0070C0"/>
      <w:sz w:val="22"/>
      <w:u w:val="none"/>
    </w:rPr>
  </w:style>
  <w:style w:type="paragraph" w:customStyle="1" w:styleId="References">
    <w:name w:val="References"/>
    <w:basedOn w:val="Normal"/>
    <w:qFormat/>
    <w:rsid w:val="001460E0"/>
    <w:pPr>
      <w:spacing w:after="180"/>
    </w:pPr>
    <w:rPr>
      <w:sz w:val="21"/>
    </w:rPr>
  </w:style>
  <w:style w:type="paragraph" w:customStyle="1" w:styleId="TableDash">
    <w:name w:val="TableDash"/>
    <w:basedOn w:val="TableText"/>
    <w:qFormat/>
    <w:rsid w:val="0010541C"/>
    <w:pPr>
      <w:numPr>
        <w:numId w:val="4"/>
      </w:numPr>
      <w:spacing w:before="40" w:after="0"/>
    </w:pPr>
    <w:rPr>
      <w:szCs w:val="22"/>
    </w:rPr>
  </w:style>
  <w:style w:type="character" w:customStyle="1" w:styleId="NoteChar">
    <w:name w:val="Note Char"/>
    <w:link w:val="Note"/>
    <w:rsid w:val="004F0C94"/>
    <w:rPr>
      <w:rFonts w:ascii="Arial" w:hAnsi="Arial"/>
      <w:sz w:val="18"/>
      <w:lang w:eastAsia="en-GB"/>
    </w:rPr>
  </w:style>
  <w:style w:type="character" w:customStyle="1" w:styleId="FootnoteTextChar">
    <w:name w:val="Footnote Text Char"/>
    <w:link w:val="FootnoteText"/>
    <w:uiPriority w:val="99"/>
    <w:rsid w:val="003060E4"/>
    <w:rPr>
      <w:rFonts w:ascii="Georgia" w:hAnsi="Georgia"/>
      <w:sz w:val="18"/>
      <w:lang w:eastAsia="en-GB"/>
    </w:rPr>
  </w:style>
  <w:style w:type="table" w:styleId="TableGrid">
    <w:name w:val="Table Grid"/>
    <w:basedOn w:val="TableNormal"/>
    <w:uiPriority w:val="59"/>
    <w:rsid w:val="00503749"/>
    <w:pPr>
      <w:spacing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86388B"/>
    <w:rPr>
      <w:rFonts w:ascii="Georgia" w:hAnsi="Georgia"/>
      <w:sz w:val="22"/>
      <w:lang w:eastAsia="en-GB"/>
    </w:rPr>
  </w:style>
  <w:style w:type="character" w:customStyle="1" w:styleId="FooterChar">
    <w:name w:val="Footer Char"/>
    <w:link w:val="Footer"/>
    <w:uiPriority w:val="99"/>
    <w:rsid w:val="0086388B"/>
    <w:rPr>
      <w:rFonts w:ascii="Georgia" w:hAnsi="Georgia"/>
      <w:sz w:val="22"/>
      <w:lang w:eastAsia="en-GB"/>
    </w:rPr>
  </w:style>
  <w:style w:type="character" w:customStyle="1" w:styleId="Heading1Char">
    <w:name w:val="Heading 1 Char"/>
    <w:link w:val="Heading1"/>
    <w:uiPriority w:val="9"/>
    <w:rsid w:val="0086388B"/>
    <w:rPr>
      <w:rFonts w:ascii="Georgia" w:hAnsi="Georgia"/>
      <w:b/>
      <w:sz w:val="60"/>
      <w:lang w:eastAsia="en-GB"/>
    </w:rPr>
  </w:style>
  <w:style w:type="paragraph" w:styleId="Revision">
    <w:name w:val="Revision"/>
    <w:hidden/>
    <w:uiPriority w:val="99"/>
    <w:semiHidden/>
    <w:rsid w:val="0086388B"/>
    <w:rPr>
      <w:rFonts w:ascii="Calibri" w:eastAsia="Calibri" w:hAnsi="Calibri"/>
      <w:sz w:val="22"/>
      <w:szCs w:val="22"/>
      <w:lang w:val="en-US" w:eastAsia="en-US"/>
    </w:rPr>
  </w:style>
  <w:style w:type="character" w:customStyle="1" w:styleId="Heading2Char">
    <w:name w:val="Heading 2 Char"/>
    <w:link w:val="Heading2"/>
    <w:uiPriority w:val="9"/>
    <w:rsid w:val="0086388B"/>
    <w:rPr>
      <w:rFonts w:ascii="Georgia" w:hAnsi="Georgia"/>
      <w:b/>
      <w:sz w:val="40"/>
      <w:lang w:eastAsia="en-GB"/>
    </w:rPr>
  </w:style>
  <w:style w:type="character" w:customStyle="1" w:styleId="Heading3Char">
    <w:name w:val="Heading 3 Char"/>
    <w:link w:val="Heading3"/>
    <w:uiPriority w:val="9"/>
    <w:rsid w:val="0086388B"/>
    <w:rPr>
      <w:rFonts w:ascii="Georgia" w:hAnsi="Georgia"/>
      <w:b/>
      <w:sz w:val="28"/>
      <w:lang w:eastAsia="en-GB"/>
    </w:rPr>
  </w:style>
  <w:style w:type="character" w:customStyle="1" w:styleId="Heading6Char">
    <w:name w:val="Heading 6 Char"/>
    <w:basedOn w:val="DefaultParagraphFont"/>
    <w:link w:val="Heading6"/>
    <w:uiPriority w:val="9"/>
    <w:semiHidden/>
    <w:rsid w:val="005065F0"/>
    <w:rPr>
      <w:rFonts w:asciiTheme="majorHAnsi" w:eastAsiaTheme="majorEastAsia" w:hAnsiTheme="majorHAnsi" w:cstheme="majorBidi"/>
      <w:i/>
      <w:iCs/>
      <w:color w:val="243F60" w:themeColor="accent1" w:themeShade="7F"/>
      <w:sz w:val="25"/>
      <w:szCs w:val="22"/>
      <w:lang w:eastAsia="en-US"/>
    </w:rPr>
  </w:style>
  <w:style w:type="character" w:customStyle="1" w:styleId="TitleChar">
    <w:name w:val="Title Char"/>
    <w:link w:val="Title"/>
    <w:uiPriority w:val="10"/>
    <w:rsid w:val="005065F0"/>
    <w:rPr>
      <w:rFonts w:ascii="Georgia" w:hAnsi="Georgia"/>
      <w:b/>
      <w:sz w:val="80"/>
      <w:lang w:eastAsia="en-GB"/>
    </w:rPr>
  </w:style>
  <w:style w:type="character" w:customStyle="1" w:styleId="Heading5Char">
    <w:name w:val="Heading 5 Char"/>
    <w:link w:val="Heading5"/>
    <w:uiPriority w:val="9"/>
    <w:rsid w:val="005065F0"/>
    <w:rPr>
      <w:rFonts w:ascii="Georgia" w:hAnsi="Georgia"/>
      <w:sz w:val="22"/>
      <w:u w:val="single"/>
      <w:lang w:eastAsia="en-GB"/>
    </w:rPr>
  </w:style>
  <w:style w:type="character" w:customStyle="1" w:styleId="QuoteChar">
    <w:name w:val="Quote Char"/>
    <w:link w:val="Quote"/>
    <w:uiPriority w:val="29"/>
    <w:rsid w:val="005065F0"/>
    <w:rPr>
      <w:rFonts w:ascii="Georgia" w:hAnsi="Georgia"/>
      <w:sz w:val="22"/>
      <w:lang w:eastAsia="en-GB"/>
    </w:rPr>
  </w:style>
  <w:style w:type="character" w:customStyle="1" w:styleId="Heading4Char">
    <w:name w:val="Heading 4 Char"/>
    <w:basedOn w:val="DefaultParagraphFont"/>
    <w:link w:val="Heading4"/>
    <w:uiPriority w:val="9"/>
    <w:rsid w:val="005065F0"/>
    <w:rPr>
      <w:rFonts w:ascii="Georgia" w:hAnsi="Georgia"/>
      <w:b/>
      <w:sz w:val="22"/>
      <w:lang w:eastAsia="en-GB"/>
    </w:rPr>
  </w:style>
  <w:style w:type="paragraph" w:styleId="EndnoteText">
    <w:name w:val="endnote text"/>
    <w:basedOn w:val="Normal"/>
    <w:link w:val="EndnoteTextChar"/>
    <w:uiPriority w:val="99"/>
    <w:unhideWhenUsed/>
    <w:rsid w:val="00A6612D"/>
    <w:pPr>
      <w:spacing w:before="120" w:line="240" w:lineRule="auto"/>
      <w:ind w:left="425" w:hanging="425"/>
    </w:pPr>
    <w:rPr>
      <w:rFonts w:eastAsia="Calibri"/>
      <w:sz w:val="19"/>
      <w:lang w:eastAsia="en-US"/>
    </w:rPr>
  </w:style>
  <w:style w:type="character" w:customStyle="1" w:styleId="EndnoteTextChar">
    <w:name w:val="Endnote Text Char"/>
    <w:basedOn w:val="DefaultParagraphFont"/>
    <w:link w:val="EndnoteText"/>
    <w:uiPriority w:val="99"/>
    <w:rsid w:val="00A6612D"/>
    <w:rPr>
      <w:rFonts w:ascii="Georgia" w:eastAsia="Calibri" w:hAnsi="Georgia"/>
      <w:sz w:val="19"/>
      <w:lang w:eastAsia="en-US"/>
    </w:rPr>
  </w:style>
  <w:style w:type="character" w:styleId="EndnoteReference">
    <w:name w:val="endnote reference"/>
    <w:basedOn w:val="DefaultParagraphFont"/>
    <w:uiPriority w:val="99"/>
    <w:unhideWhenUsed/>
    <w:rsid w:val="00A6612D"/>
    <w:rPr>
      <w:rFonts w:ascii="Georgia" w:hAnsi="Georgia"/>
      <w:sz w:val="22"/>
      <w:vertAlign w:val="superscript"/>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rFonts w:ascii="Georgia" w:hAnsi="Georgia"/>
      <w:lang w:eastAsia="en-GB"/>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3393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3936"/>
    <w:rPr>
      <w:rFonts w:ascii="Segoe UI" w:hAnsi="Segoe UI" w:cs="Segoe UI"/>
      <w:sz w:val="18"/>
      <w:szCs w:val="18"/>
      <w:lang w:eastAsia="en-GB"/>
    </w:rPr>
  </w:style>
  <w:style w:type="character" w:styleId="FollowedHyperlink">
    <w:name w:val="FollowedHyperlink"/>
    <w:basedOn w:val="DefaultParagraphFont"/>
    <w:uiPriority w:val="99"/>
    <w:semiHidden/>
    <w:unhideWhenUsed/>
    <w:rsid w:val="009339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3616557">
      <w:bodyDiv w:val="1"/>
      <w:marLeft w:val="0"/>
      <w:marRight w:val="0"/>
      <w:marTop w:val="0"/>
      <w:marBottom w:val="0"/>
      <w:divBdr>
        <w:top w:val="none" w:sz="0" w:space="0" w:color="auto"/>
        <w:left w:val="none" w:sz="0" w:space="0" w:color="auto"/>
        <w:bottom w:val="none" w:sz="0" w:space="0" w:color="auto"/>
        <w:right w:val="none" w:sz="0" w:space="0" w:color="auto"/>
      </w:divBdr>
      <w:divsChild>
        <w:div w:id="16826588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mmunity.net.nz/" TargetMode="External"/><Relationship Id="rId117" Type="http://schemas.openxmlformats.org/officeDocument/2006/relationships/hyperlink" Target="http://www.autismnz.org.nz/links" TargetMode="External"/><Relationship Id="rId21" Type="http://schemas.openxmlformats.org/officeDocument/2006/relationships/hyperlink" Target="http://www.kapomaori.com/docs/accessable_marae_toolkit.pdf" TargetMode="External"/><Relationship Id="rId42" Type="http://schemas.openxmlformats.org/officeDocument/2006/relationships/hyperlink" Target="http://www.peoplefirst.org.nz" TargetMode="External"/><Relationship Id="rId47" Type="http://schemas.openxmlformats.org/officeDocument/2006/relationships/hyperlink" Target="http://www.balance.org.nz/index.php/information/bipolar-disorder/living-well-booklet" TargetMode="External"/><Relationship Id="rId63" Type="http://schemas.openxmlformats.org/officeDocument/2006/relationships/hyperlink" Target="http://www.health.govt.nz/our-work/disability-services" TargetMode="External"/><Relationship Id="rId68" Type="http://schemas.openxmlformats.org/officeDocument/2006/relationships/hyperlink" Target="http://www.health.govt.nz/our-work/populations/refugee-health" TargetMode="External"/><Relationship Id="rId84" Type="http://schemas.openxmlformats.org/officeDocument/2006/relationships/hyperlink" Target="http://www.hrc.co.nz/enquiries-and-complaints/what-you-can-complain-about/disability" TargetMode="External"/><Relationship Id="rId89" Type="http://schemas.openxmlformats.org/officeDocument/2006/relationships/hyperlink" Target="http://www.mpia.govt.nz/engaging-with-pacific-communities" TargetMode="External"/><Relationship Id="rId112" Type="http://schemas.openxmlformats.org/officeDocument/2006/relationships/hyperlink" Target="http://www.altogetherautism.org.nz/subscribe-journal" TargetMode="External"/><Relationship Id="rId133" Type="http://schemas.openxmlformats.org/officeDocument/2006/relationships/hyperlink" Target="http://www.hearing.org.nz/info_cards.php" TargetMode="External"/><Relationship Id="rId138" Type="http://schemas.openxmlformats.org/officeDocument/2006/relationships/hyperlink" Target="http://www.isign.co.nz" TargetMode="External"/><Relationship Id="rId154" Type="http://schemas.openxmlformats.org/officeDocument/2006/relationships/hyperlink" Target="http://www.nznasca.co.nz/services/younger-peoples-nasc-services/" TargetMode="External"/><Relationship Id="rId159" Type="http://schemas.openxmlformats.org/officeDocument/2006/relationships/hyperlink" Target="http://www.leva.co.nz/" TargetMode="External"/><Relationship Id="rId175" Type="http://schemas.openxmlformats.org/officeDocument/2006/relationships/fontTable" Target="fontTable.xml"/><Relationship Id="rId170" Type="http://schemas.openxmlformats.org/officeDocument/2006/relationships/hyperlink" Target="http://www.weka.net.nz" TargetMode="External"/><Relationship Id="rId16" Type="http://schemas.openxmlformats.org/officeDocument/2006/relationships/footer" Target="footer4.xml"/><Relationship Id="rId107" Type="http://schemas.openxmlformats.org/officeDocument/2006/relationships/hyperlink" Target="http://www.ombudsman.parliament.nz/" TargetMode="External"/><Relationship Id="rId11" Type="http://schemas.openxmlformats.org/officeDocument/2006/relationships/image" Target="media/image3.png"/><Relationship Id="rId32" Type="http://schemas.openxmlformats.org/officeDocument/2006/relationships/hyperlink" Target="http://www.legislation.govt.nz/act/public/2014/0040/latest/DLM5501618.html" TargetMode="External"/><Relationship Id="rId37" Type="http://schemas.openxmlformats.org/officeDocument/2006/relationships/hyperlink" Target="http://www.abcnz.org.nz/" TargetMode="External"/><Relationship Id="rId53" Type="http://schemas.openxmlformats.org/officeDocument/2006/relationships/hyperlink" Target="http://www.deaf.org.nz/services/sign-language" TargetMode="External"/><Relationship Id="rId58" Type="http://schemas.openxmlformats.org/officeDocument/2006/relationships/hyperlink" Target="http://www.kapomaori.com/" TargetMode="External"/><Relationship Id="rId74" Type="http://schemas.openxmlformats.org/officeDocument/2006/relationships/hyperlink" Target="http://www.dia.govt.nz/kiatutahi" TargetMode="External"/><Relationship Id="rId79" Type="http://schemas.openxmlformats.org/officeDocument/2006/relationships/hyperlink" Target="http://www.hdc.org.nz/" TargetMode="External"/><Relationship Id="rId102" Type="http://schemas.openxmlformats.org/officeDocument/2006/relationships/hyperlink" Target="http://www.odi.govt.nz/resources/guides-and-toolkits/disability-perspective/resources/running-accessible-meeting.html" TargetMode="External"/><Relationship Id="rId123" Type="http://schemas.openxmlformats.org/officeDocument/2006/relationships/hyperlink" Target="http://www.carers.net.nz/" TargetMode="External"/><Relationship Id="rId128" Type="http://schemas.openxmlformats.org/officeDocument/2006/relationships/hyperlink" Target="http://www.cerebralpalsy.org.nz" TargetMode="External"/><Relationship Id="rId144" Type="http://schemas.openxmlformats.org/officeDocument/2006/relationships/hyperlink" Target="http://www.mentalhealth.org.nz/home/our-work/category/16/mental-health-awareness-week" TargetMode="External"/><Relationship Id="rId149" Type="http://schemas.openxmlformats.org/officeDocument/2006/relationships/hyperlink" Target="http://www.mda.org.nz" TargetMode="External"/><Relationship Id="rId5" Type="http://schemas.openxmlformats.org/officeDocument/2006/relationships/webSettings" Target="webSettings.xml"/><Relationship Id="rId90" Type="http://schemas.openxmlformats.org/officeDocument/2006/relationships/hyperlink" Target="http://www.familyservices.govt.nz" TargetMode="External"/><Relationship Id="rId95" Type="http://schemas.openxmlformats.org/officeDocument/2006/relationships/hyperlink" Target="http://socialchangetoolkit.org.nz/" TargetMode="External"/><Relationship Id="rId160" Type="http://schemas.openxmlformats.org/officeDocument/2006/relationships/hyperlink" Target="http://www.leva.co.nz/library/leva/organisational-guidelines-for-disability-support-services-working-with-pasifika-people-with-disabilities-and-their-families" TargetMode="External"/><Relationship Id="rId165" Type="http://schemas.openxmlformats.org/officeDocument/2006/relationships/hyperlink" Target="http://www.vakatautua.co.nz/" TargetMode="External"/><Relationship Id="rId22" Type="http://schemas.openxmlformats.org/officeDocument/2006/relationships/hyperlink" Target="http://www.health.govt.nz/our-work/disability-services/maori-disability-support-services" TargetMode="External"/><Relationship Id="rId27" Type="http://schemas.openxmlformats.org/officeDocument/2006/relationships/hyperlink" Target="http://www.ecald.com" TargetMode="External"/><Relationship Id="rId43" Type="http://schemas.openxmlformats.org/officeDocument/2006/relationships/hyperlink" Target="http://www.hrc.co.nz/enquiries-and-complaints/what-you-can-complain-about/disability" TargetMode="External"/><Relationship Id="rId48" Type="http://schemas.openxmlformats.org/officeDocument/2006/relationships/hyperlink" Target="http://www.balance.org.nz/index.php/information/bipolar-disorder/family-booklet" TargetMode="External"/><Relationship Id="rId64" Type="http://schemas.openxmlformats.org/officeDocument/2006/relationships/hyperlink" Target="http://www.health.govt.nz/publication/disability-support-services-strategic-plan-2014-2018" TargetMode="External"/><Relationship Id="rId69" Type="http://schemas.openxmlformats.org/officeDocument/2006/relationships/hyperlink" Target="http://www.health.govt.nz/your-health/services-and-support/disability-services/more-information-disability-support/contact-disability-support-services" TargetMode="External"/><Relationship Id="rId113" Type="http://schemas.openxmlformats.org/officeDocument/2006/relationships/hyperlink" Target="http://www.altogetherautism.org.nz/question-people-ask" TargetMode="External"/><Relationship Id="rId118" Type="http://schemas.openxmlformats.org/officeDocument/2006/relationships/hyperlink" Target="http://www.blindfoundation.org.nz/" TargetMode="External"/><Relationship Id="rId134" Type="http://schemas.openxmlformats.org/officeDocument/2006/relationships/hyperlink" Target="http://www.hearingdogs.org.nz" TargetMode="External"/><Relationship Id="rId139" Type="http://schemas.openxmlformats.org/officeDocument/2006/relationships/hyperlink" Target="http://www.isign.co.nz/interpreters/what-is-an-interpreter" TargetMode="External"/><Relationship Id="rId80" Type="http://schemas.openxmlformats.org/officeDocument/2006/relationships/hyperlink" Target="http://www.hdc.org.nz/about-us/disability" TargetMode="External"/><Relationship Id="rId85" Type="http://schemas.openxmlformats.org/officeDocument/2006/relationships/hyperlink" Target="http://www.hrc.co.nz/enquiries-and-complaints/how-make-complaint" TargetMode="External"/><Relationship Id="rId150" Type="http://schemas.openxmlformats.org/officeDocument/2006/relationships/hyperlink" Target="http://www.mda.org.nz/information/" TargetMode="External"/><Relationship Id="rId155" Type="http://schemas.openxmlformats.org/officeDocument/2006/relationships/hyperlink" Target="http://www.nzdsn.org.nz/" TargetMode="External"/><Relationship Id="rId171" Type="http://schemas.openxmlformats.org/officeDocument/2006/relationships/hyperlink" Target="http://www.weka.net.nz/information-centres" TargetMode="External"/><Relationship Id="rId176" Type="http://schemas.openxmlformats.org/officeDocument/2006/relationships/theme" Target="theme/theme1.xml"/><Relationship Id="rId12" Type="http://schemas.openxmlformats.org/officeDocument/2006/relationships/footer" Target="footer2.xml"/><Relationship Id="rId17" Type="http://schemas.openxmlformats.org/officeDocument/2006/relationships/footer" Target="footer5.xml"/><Relationship Id="rId33" Type="http://schemas.openxmlformats.org/officeDocument/2006/relationships/image" Target="media/image5.jpeg"/><Relationship Id="rId38" Type="http://schemas.openxmlformats.org/officeDocument/2006/relationships/image" Target="media/image7.emf"/><Relationship Id="rId59" Type="http://schemas.openxmlformats.org/officeDocument/2006/relationships/hyperlink" Target="http://www.kapomaori.com/docs/accessable_marae_toolkit.pdf" TargetMode="External"/><Relationship Id="rId103" Type="http://schemas.openxmlformats.org/officeDocument/2006/relationships/hyperlink" Target="http://www.odi.govt.nz/resources/guides-and-toolkits/working-with-nzsl-interpreters/index.html" TargetMode="External"/><Relationship Id="rId108" Type="http://schemas.openxmlformats.org/officeDocument/2006/relationships/hyperlink" Target="http://www.ombudsman.parliament.nz/make-a-complaint" TargetMode="External"/><Relationship Id="rId124" Type="http://schemas.openxmlformats.org/officeDocument/2006/relationships/hyperlink" Target="http://www.carers.net.nz/information" TargetMode="External"/><Relationship Id="rId129" Type="http://schemas.openxmlformats.org/officeDocument/2006/relationships/hyperlink" Target="http://www.cerebralpalsy.org.nz/Category?Action=View&amp;Category_id=88" TargetMode="External"/><Relationship Id="rId54" Type="http://schemas.openxmlformats.org/officeDocument/2006/relationships/hyperlink" Target="http://www.deafblind.org.nz/" TargetMode="External"/><Relationship Id="rId70" Type="http://schemas.openxmlformats.org/officeDocument/2006/relationships/hyperlink" Target="http://www.acc.co.nz/" TargetMode="External"/><Relationship Id="rId75" Type="http://schemas.openxmlformats.org/officeDocument/2006/relationships/hyperlink" Target="http://www.communitymatters.govt.nz/good-practice-participate" TargetMode="External"/><Relationship Id="rId91" Type="http://schemas.openxmlformats.org/officeDocument/2006/relationships/hyperlink" Target="http://www.msd.govt.nz/what-we-can-do/community/community-link/" TargetMode="External"/><Relationship Id="rId96" Type="http://schemas.openxmlformats.org/officeDocument/2006/relationships/hyperlink" Target="http://www.cyf.govt.nz/keeping-kids-safe/if-you-are-worried" TargetMode="External"/><Relationship Id="rId140" Type="http://schemas.openxmlformats.org/officeDocument/2006/relationships/hyperlink" Target="http://www.isign.co.nz/services/interpreter-booking-process" TargetMode="External"/><Relationship Id="rId145" Type="http://schemas.openxmlformats.org/officeDocument/2006/relationships/hyperlink" Target="http://www.mentalhealth.org.nz/home/our-work/category/15/like-minds-like-mine" TargetMode="External"/><Relationship Id="rId161" Type="http://schemas.openxmlformats.org/officeDocument/2006/relationships/hyperlink" Target="http://www.parent2parent.org.nz" TargetMode="External"/><Relationship Id="rId166" Type="http://schemas.openxmlformats.org/officeDocument/2006/relationships/hyperlink" Target="http://www.rescarenz.org.nz/"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leva.co.nz/library/leva/organisational-guidelines-for-disability-support-services-working-with-pasifika-people-with-disabilities-and-their-families" TargetMode="External"/><Relationship Id="rId28" Type="http://schemas.openxmlformats.org/officeDocument/2006/relationships/hyperlink" Target="http://www.standards.co.nz/assets/Publication-files/NZS4121-2001.pdf" TargetMode="External"/><Relationship Id="rId49" Type="http://schemas.openxmlformats.org/officeDocument/2006/relationships/hyperlink" Target="http://www.balance.org.nz/index.php/information/sad" TargetMode="External"/><Relationship Id="rId114" Type="http://schemas.openxmlformats.org/officeDocument/2006/relationships/hyperlink" Target="http://www.altogetherautism.org.nz/information/resources/" TargetMode="External"/><Relationship Id="rId119" Type="http://schemas.openxmlformats.org/officeDocument/2006/relationships/hyperlink" Target="http://www.blindfoundation.org.nz/learn/information-for-businesses" TargetMode="External"/><Relationship Id="rId10" Type="http://schemas.openxmlformats.org/officeDocument/2006/relationships/image" Target="media/image2.png"/><Relationship Id="rId31" Type="http://schemas.openxmlformats.org/officeDocument/2006/relationships/hyperlink" Target="http://www.legislation.govt.nz/act/public/2011/0079/latest/DLM3650006.html" TargetMode="External"/><Relationship Id="rId44" Type="http://schemas.openxmlformats.org/officeDocument/2006/relationships/hyperlink" Target="http://www.abcnz.org.nz/" TargetMode="External"/><Relationship Id="rId52" Type="http://schemas.openxmlformats.org/officeDocument/2006/relationships/hyperlink" Target="http://www.deaf.org.nz/services/awareness" TargetMode="External"/><Relationship Id="rId60" Type="http://schemas.openxmlformats.org/officeDocument/2006/relationships/hyperlink" Target="http://www.peoplefirst.org.nz/" TargetMode="External"/><Relationship Id="rId65" Type="http://schemas.openxmlformats.org/officeDocument/2006/relationships/hyperlink" Target="http://www.health.govt.nz/publication/whaia-te-ao-marama-maori-disability-action-plan-disability-support-services-2012-2017" TargetMode="External"/><Relationship Id="rId73" Type="http://schemas.openxmlformats.org/officeDocument/2006/relationships/hyperlink" Target="http://www.dia.govt.nz/" TargetMode="External"/><Relationship Id="rId78" Type="http://schemas.openxmlformats.org/officeDocument/2006/relationships/hyperlink" Target="http://www.webtoolkit.govt.nz/" TargetMode="External"/><Relationship Id="rId81" Type="http://schemas.openxmlformats.org/officeDocument/2006/relationships/hyperlink" Target="http://advocacy.hdc.org.nz/" TargetMode="External"/><Relationship Id="rId86" Type="http://schemas.openxmlformats.org/officeDocument/2006/relationships/hyperlink" Target="http://www.education.govt.nz/" TargetMode="External"/><Relationship Id="rId94" Type="http://schemas.openxmlformats.org/officeDocument/2006/relationships/hyperlink" Target="http://www.thinkdifferently.org.nz" TargetMode="External"/><Relationship Id="rId99" Type="http://schemas.openxmlformats.org/officeDocument/2006/relationships/hyperlink" Target="http://www.police.govt.nz/faq/i-suspect-a-child-is-being-abused-what-should-i-do" TargetMode="External"/><Relationship Id="rId101" Type="http://schemas.openxmlformats.org/officeDocument/2006/relationships/hyperlink" Target="http://www.odi.govt.nz/nzds" TargetMode="External"/><Relationship Id="rId122" Type="http://schemas.openxmlformats.org/officeDocument/2006/relationships/hyperlink" Target="http://www.brain-injury.org.nz/html/resources.html" TargetMode="External"/><Relationship Id="rId130" Type="http://schemas.openxmlformats.org/officeDocument/2006/relationships/hyperlink" Target="http://www.ecald.com" TargetMode="External"/><Relationship Id="rId135" Type="http://schemas.openxmlformats.org/officeDocument/2006/relationships/hyperlink" Target="http://hearingdogs.org.nz/What-is-a-Hearing-Dog/0,2710,11032,00.html" TargetMode="External"/><Relationship Id="rId143" Type="http://schemas.openxmlformats.org/officeDocument/2006/relationships/hyperlink" Target="http://www.mentalhealth.org.nz" TargetMode="External"/><Relationship Id="rId148" Type="http://schemas.openxmlformats.org/officeDocument/2006/relationships/hyperlink" Target="http://www.msnz.org.nz/Page.aspx?pid=329" TargetMode="External"/><Relationship Id="rId151" Type="http://schemas.openxmlformats.org/officeDocument/2006/relationships/hyperlink" Target="http://www.nfd.org.nz" TargetMode="External"/><Relationship Id="rId156" Type="http://schemas.openxmlformats.org/officeDocument/2006/relationships/hyperlink" Target="http://www.nzdsn.org.nz/directory" TargetMode="External"/><Relationship Id="rId164" Type="http://schemas.openxmlformats.org/officeDocument/2006/relationships/hyperlink" Target="http://www.vakatautua.co.nz" TargetMode="External"/><Relationship Id="rId169" Type="http://schemas.openxmlformats.org/officeDocument/2006/relationships/hyperlink" Target="http://www.slianz.org.nz/directory/member-directory" TargetMode="External"/><Relationship Id="rId4" Type="http://schemas.openxmlformats.org/officeDocument/2006/relationships/settings" Target="settings.xml"/><Relationship Id="rId9" Type="http://schemas.openxmlformats.org/officeDocument/2006/relationships/footer" Target="footer1.xml"/><Relationship Id="rId172" Type="http://schemas.openxmlformats.org/officeDocument/2006/relationships/hyperlink" Target="http://www.weka.net.nz/Information-by-Category/fact-sheet-test" TargetMode="External"/><Relationship Id="rId13" Type="http://schemas.openxmlformats.org/officeDocument/2006/relationships/footer" Target="footer3.xml"/><Relationship Id="rId18" Type="http://schemas.openxmlformats.org/officeDocument/2006/relationships/hyperlink" Target="file:///C:\Users\bcrawfor\AppData\Local\Temp\notes8F4AE5\disability@moh.govt.nz" TargetMode="External"/><Relationship Id="rId39" Type="http://schemas.openxmlformats.org/officeDocument/2006/relationships/hyperlink" Target="http://www.blindfoundation.org.nz/" TargetMode="External"/><Relationship Id="rId109" Type="http://schemas.openxmlformats.org/officeDocument/2006/relationships/hyperlink" Target="http://www.ombudsman.parliament.nz/what-we-do/protecting-your-rights/disabilities-convention" TargetMode="External"/><Relationship Id="rId34" Type="http://schemas.openxmlformats.org/officeDocument/2006/relationships/hyperlink" Target="http://www.standards.co.nz/assets/Publication-files/NZS4121-2001.pdf" TargetMode="External"/><Relationship Id="rId50" Type="http://schemas.openxmlformats.org/officeDocument/2006/relationships/hyperlink" Target="http://www.deaf.org.nz/" TargetMode="External"/><Relationship Id="rId55" Type="http://schemas.openxmlformats.org/officeDocument/2006/relationships/hyperlink" Target="http://www.deafblind.org.nz/learn" TargetMode="External"/><Relationship Id="rId76" Type="http://schemas.openxmlformats.org/officeDocument/2006/relationships/hyperlink" Target="http://www.community.net.nz/home" TargetMode="External"/><Relationship Id="rId97" Type="http://schemas.openxmlformats.org/officeDocument/2006/relationships/hyperlink" Target="http://www.police.govt.nz" TargetMode="External"/><Relationship Id="rId104" Type="http://schemas.openxmlformats.org/officeDocument/2006/relationships/hyperlink" Target="http://www.un.org/disabilities/convention/conventionfull.shtml" TargetMode="External"/><Relationship Id="rId120" Type="http://schemas.openxmlformats.org/officeDocument/2006/relationships/hyperlink" Target="http://www.brain-injury.org.nz" TargetMode="External"/><Relationship Id="rId125" Type="http://schemas.openxmlformats.org/officeDocument/2006/relationships/hyperlink" Target="http://www.ccsdisabilityaction.org.nz/" TargetMode="External"/><Relationship Id="rId141" Type="http://schemas.openxmlformats.org/officeDocument/2006/relationships/hyperlink" Target="http://www.tepou.co.nz/" TargetMode="External"/><Relationship Id="rId146" Type="http://schemas.openxmlformats.org/officeDocument/2006/relationships/hyperlink" Target="https://www.msnz.org.nz" TargetMode="External"/><Relationship Id="rId167" Type="http://schemas.openxmlformats.org/officeDocument/2006/relationships/hyperlink" Target="http://www.rescarenz.org.nz/publications.html" TargetMode="External"/><Relationship Id="rId7" Type="http://schemas.openxmlformats.org/officeDocument/2006/relationships/endnotes" Target="endnotes.xml"/><Relationship Id="rId71" Type="http://schemas.openxmlformats.org/officeDocument/2006/relationships/hyperlink" Target="https://disability.acc.co.nz/" TargetMode="External"/><Relationship Id="rId92" Type="http://schemas.openxmlformats.org/officeDocument/2006/relationships/hyperlink" Target="http://www.workandincome.govt.nz/" TargetMode="External"/><Relationship Id="rId162" Type="http://schemas.openxmlformats.org/officeDocument/2006/relationships/hyperlink" Target="http://www.parent2parent.org.nz/parent-parent-magazine" TargetMode="External"/><Relationship Id="rId2" Type="http://schemas.openxmlformats.org/officeDocument/2006/relationships/numbering" Target="numbering.xml"/><Relationship Id="rId29" Type="http://schemas.openxmlformats.org/officeDocument/2006/relationships/hyperlink" Target="http://www.building.govt.nz/international-symbol" TargetMode="External"/><Relationship Id="rId24" Type="http://schemas.openxmlformats.org/officeDocument/2006/relationships/hyperlink" Target="http://www.health.govt.nz/our-work/populations/refugee-health" TargetMode="External"/><Relationship Id="rId40" Type="http://schemas.openxmlformats.org/officeDocument/2006/relationships/hyperlink" Target="http://www.odi.govt.nz/resources/guides-and-toolkits/working-with-nzsl-interpreters/index.html" TargetMode="External"/><Relationship Id="rId45" Type="http://schemas.openxmlformats.org/officeDocument/2006/relationships/hyperlink" Target="http://www.hdc.org.nz/publications/other-publications-from-hdc/disability-resources/inclusive-meeting-practices-for-blind--or-vision-impaired-participants-(association-of-blind-citizens-of-nz)" TargetMode="External"/><Relationship Id="rId66" Type="http://schemas.openxmlformats.org/officeDocument/2006/relationships/hyperlink" Target="http://www.health.govt.nz/our-work/disability-services/maori-disability-support-services" TargetMode="External"/><Relationship Id="rId87" Type="http://schemas.openxmlformats.org/officeDocument/2006/relationships/hyperlink" Target="http://www.education.govt.nz/school/student-support/special-education" TargetMode="External"/><Relationship Id="rId110" Type="http://schemas.openxmlformats.org/officeDocument/2006/relationships/hyperlink" Target="http://www.altogetherautism.org.nz/" TargetMode="External"/><Relationship Id="rId115" Type="http://schemas.openxmlformats.org/officeDocument/2006/relationships/hyperlink" Target="http://www.autismnz.org.nz/" TargetMode="External"/><Relationship Id="rId131" Type="http://schemas.openxmlformats.org/officeDocument/2006/relationships/hyperlink" Target="http://www.ecald.com/Resources" TargetMode="External"/><Relationship Id="rId136" Type="http://schemas.openxmlformats.org/officeDocument/2006/relationships/hyperlink" Target="http://www.ihc.org.nz" TargetMode="External"/><Relationship Id="rId157" Type="http://schemas.openxmlformats.org/officeDocument/2006/relationships/hyperlink" Target="http://www.nzdsa.org.nz/" TargetMode="External"/><Relationship Id="rId61" Type="http://schemas.openxmlformats.org/officeDocument/2006/relationships/hyperlink" Target="http://www.peoplefirst.org.nz/news-and-resources/easy-read-resources/" TargetMode="External"/><Relationship Id="rId82" Type="http://schemas.openxmlformats.org/officeDocument/2006/relationships/hyperlink" Target="http://www.hdc.org.nz/publications/other-publications-from-hdc/disability-resources/making-communication-easy---useful-tips-to-make-it-easy-to-communicate-effectively-with-people-with-impairments" TargetMode="External"/><Relationship Id="rId152" Type="http://schemas.openxmlformats.org/officeDocument/2006/relationships/hyperlink" Target="http://www.nfd.org.nz/help-and-advice/your-hearing/communication-tips" TargetMode="External"/><Relationship Id="rId173" Type="http://schemas.openxmlformats.org/officeDocument/2006/relationships/header" Target="header4.xml"/><Relationship Id="rId19" Type="http://schemas.openxmlformats.org/officeDocument/2006/relationships/image" Target="media/image4.png"/><Relationship Id="rId14" Type="http://schemas.openxmlformats.org/officeDocument/2006/relationships/header" Target="header2.xml"/><Relationship Id="rId30" Type="http://schemas.openxmlformats.org/officeDocument/2006/relationships/hyperlink" Target="http://www.webtoolkit.govt.nz/" TargetMode="External"/><Relationship Id="rId35" Type="http://schemas.openxmlformats.org/officeDocument/2006/relationships/hyperlink" Target="http://www.building.govt.nz/international-symbol" TargetMode="External"/><Relationship Id="rId56" Type="http://schemas.openxmlformats.org/officeDocument/2006/relationships/hyperlink" Target="http://www.dpa.org.nz/" TargetMode="External"/><Relationship Id="rId77" Type="http://schemas.openxmlformats.org/officeDocument/2006/relationships/hyperlink" Target="http://www.community.net.nz/" TargetMode="External"/><Relationship Id="rId100" Type="http://schemas.openxmlformats.org/officeDocument/2006/relationships/hyperlink" Target="http://www.odi.govt.nz/" TargetMode="External"/><Relationship Id="rId105" Type="http://schemas.openxmlformats.org/officeDocument/2006/relationships/hyperlink" Target="http://ethniccommunities.govt.nz/" TargetMode="External"/><Relationship Id="rId126" Type="http://schemas.openxmlformats.org/officeDocument/2006/relationships/hyperlink" Target="http://mobilityparking.org.nz/index.php/mobility-parking-near-you" TargetMode="External"/><Relationship Id="rId147" Type="http://schemas.openxmlformats.org/officeDocument/2006/relationships/hyperlink" Target="http://www.msnz.org.nz/Page.aspx?pid=276" TargetMode="External"/><Relationship Id="rId168" Type="http://schemas.openxmlformats.org/officeDocument/2006/relationships/hyperlink" Target="http://www.slianz.org.nz/" TargetMode="External"/><Relationship Id="rId8" Type="http://schemas.openxmlformats.org/officeDocument/2006/relationships/header" Target="header1.xml"/><Relationship Id="rId51" Type="http://schemas.openxmlformats.org/officeDocument/2006/relationships/hyperlink" Target="http://www.deaf.org.nz/resources/communication-tips" TargetMode="External"/><Relationship Id="rId72" Type="http://schemas.openxmlformats.org/officeDocument/2006/relationships/hyperlink" Target="https://disability.acc.co.nz/useful-resources/" TargetMode="External"/><Relationship Id="rId93" Type="http://schemas.openxmlformats.org/officeDocument/2006/relationships/hyperlink" Target="http://www.cyf.govt.nz/" TargetMode="External"/><Relationship Id="rId98" Type="http://schemas.openxmlformats.org/officeDocument/2006/relationships/hyperlink" Target="http://www.police.govt.nz/contact-us/how-report-crime" TargetMode="External"/><Relationship Id="rId121" Type="http://schemas.openxmlformats.org/officeDocument/2006/relationships/hyperlink" Target="http://www.brain-injury.org.nz/html/brain_injury.html" TargetMode="External"/><Relationship Id="rId142" Type="http://schemas.openxmlformats.org/officeDocument/2006/relationships/hyperlink" Target="http://www.tepou.co.nz/disability-workforce/lets-get-real-disability/101" TargetMode="External"/><Relationship Id="rId163" Type="http://schemas.openxmlformats.org/officeDocument/2006/relationships/hyperlink" Target="http://www.parent2parent.org.nz/library/nationallibrary/" TargetMode="External"/><Relationship Id="rId3" Type="http://schemas.openxmlformats.org/officeDocument/2006/relationships/styles" Target="styles.xml"/><Relationship Id="rId25" Type="http://schemas.openxmlformats.org/officeDocument/2006/relationships/hyperlink" Target="http://www.communitymatters.govt.nz/Good-Practice-Participate" TargetMode="External"/><Relationship Id="rId46" Type="http://schemas.openxmlformats.org/officeDocument/2006/relationships/hyperlink" Target="http://www.balance.org.nz/" TargetMode="External"/><Relationship Id="rId67" Type="http://schemas.openxmlformats.org/officeDocument/2006/relationships/hyperlink" Target="http://www.health.govt.nz/our-work/disability-services/disability-projects-and-programmes/faiva-ora-national-pasifika-disability-plan" TargetMode="External"/><Relationship Id="rId116" Type="http://schemas.openxmlformats.org/officeDocument/2006/relationships/hyperlink" Target="http://www.autismnz.org.nz/about_autism" TargetMode="External"/><Relationship Id="rId137" Type="http://schemas.openxmlformats.org/officeDocument/2006/relationships/hyperlink" Target="http://www.ihc.org.nz/resources" TargetMode="External"/><Relationship Id="rId158" Type="http://schemas.openxmlformats.org/officeDocument/2006/relationships/hyperlink" Target="http://www.nzdsa.org.nz/whatis.htm" TargetMode="External"/><Relationship Id="rId20" Type="http://schemas.openxmlformats.org/officeDocument/2006/relationships/hyperlink" Target="http://www.health.govt.nz/our-work/disability-services/maori-disability-support-services/whaia-te-ao-marama-maori-disability-action-plan" TargetMode="External"/><Relationship Id="rId41" Type="http://schemas.openxmlformats.org/officeDocument/2006/relationships/hyperlink" Target="http://www.hearingdogs.org.nz/" TargetMode="External"/><Relationship Id="rId62" Type="http://schemas.openxmlformats.org/officeDocument/2006/relationships/hyperlink" Target="http://www.odi.govt.nz/resources/guides-and-toolkits/disability-perspective/resources/plain-language.html" TargetMode="External"/><Relationship Id="rId83" Type="http://schemas.openxmlformats.org/officeDocument/2006/relationships/hyperlink" Target="http://www.hrc.co.nz/" TargetMode="External"/><Relationship Id="rId88" Type="http://schemas.openxmlformats.org/officeDocument/2006/relationships/hyperlink" Target="http://www.mpia.govt.nz/" TargetMode="External"/><Relationship Id="rId111" Type="http://schemas.openxmlformats.org/officeDocument/2006/relationships/hyperlink" Target="http://lifeunlimited.net.nz/" TargetMode="External"/><Relationship Id="rId132" Type="http://schemas.openxmlformats.org/officeDocument/2006/relationships/hyperlink" Target="http://www.hearing.org.nz/" TargetMode="External"/><Relationship Id="rId153" Type="http://schemas.openxmlformats.org/officeDocument/2006/relationships/hyperlink" Target="http://www.nznasca.co.nz/" TargetMode="External"/><Relationship Id="rId174" Type="http://schemas.openxmlformats.org/officeDocument/2006/relationships/footer" Target="footer6.xml"/><Relationship Id="rId15" Type="http://schemas.openxmlformats.org/officeDocument/2006/relationships/header" Target="header3.xml"/><Relationship Id="rId36" Type="http://schemas.openxmlformats.org/officeDocument/2006/relationships/image" Target="media/image6.png"/><Relationship Id="rId57" Type="http://schemas.openxmlformats.org/officeDocument/2006/relationships/hyperlink" Target="http://www.dpa.org.nz/resources" TargetMode="External"/><Relationship Id="rId106" Type="http://schemas.openxmlformats.org/officeDocument/2006/relationships/hyperlink" Target="http://www.ethniccommunities.govt.nz/story/how-language-line-works" TargetMode="External"/><Relationship Id="rId127" Type="http://schemas.openxmlformats.org/officeDocument/2006/relationships/hyperlink" Target="http://www.ccsdisabilityaction.org.nz/regions/northern-region/working-with-the-community/disability-awareness-and-education" TargetMode="External"/></Relationships>
</file>

<file path=word/_rels/endnotes.xml.rels><?xml version="1.0" encoding="UTF-8" standalone="yes"?>
<Relationships xmlns="http://schemas.openxmlformats.org/package/2006/relationships"><Relationship Id="rId8" Type="http://schemas.openxmlformats.org/officeDocument/2006/relationships/hyperlink" Target="http://www.communicationmatters.org.uk/page/having-conversation" TargetMode="External"/><Relationship Id="rId3" Type="http://schemas.openxmlformats.org/officeDocument/2006/relationships/hyperlink" Target="http://www.building.govt.nz/international-symbol" TargetMode="External"/><Relationship Id="rId7" Type="http://schemas.openxmlformats.org/officeDocument/2006/relationships/hyperlink" Target="http://www.communicationmatters.org.uk/page/having-conversation" TargetMode="External"/><Relationship Id="rId2" Type="http://schemas.openxmlformats.org/officeDocument/2006/relationships/hyperlink" Target="http://www.kapomaori.com/resources/index.htm" TargetMode="External"/><Relationship Id="rId1" Type="http://schemas.openxmlformats.org/officeDocument/2006/relationships/hyperlink" Target="http://www.un.org/disabilities/convention/conventionfull.shtml" TargetMode="External"/><Relationship Id="rId6" Type="http://schemas.openxmlformats.org/officeDocument/2006/relationships/hyperlink" Target="http://www.communicationmatters.org.uk/page/having-conversation" TargetMode="External"/><Relationship Id="rId5" Type="http://schemas.openxmlformats.org/officeDocument/2006/relationships/hyperlink" Target="http://www.w3.org/TR/WCAG20/" TargetMode="External"/><Relationship Id="rId4" Type="http://schemas.openxmlformats.org/officeDocument/2006/relationships/hyperlink" Target="http://www.webtoolkit.govt.nz" TargetMode="External"/><Relationship Id="rId9" Type="http://schemas.openxmlformats.org/officeDocument/2006/relationships/hyperlink" Target="http://www.un.org/disabilities/default.asp?id=223"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tats.govt.nz/browse_for_stats/health/disabilities/DisabilitySurvey_MR2013.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ianne\Application%20Data\Microsoft\Templates\Health\2012%20Report%20Sans%20Serif%20Bod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C93A9-BFFE-4531-BE9D-C6CDE3D7D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2012 Report Sans Serif Body.dot</Template>
  <TotalTime>0</TotalTime>
  <Pages>1</Pages>
  <Words>18081</Words>
  <Characters>103064</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A Guide to Community Engagement with People with Disabilities</vt:lpstr>
    </vt:vector>
  </TitlesOfParts>
  <Company>Microsoft</Company>
  <LinksUpToDate>false</LinksUpToDate>
  <CharactersWithSpaces>120904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Guide to Community Engagement with People with Disabilities</dc:title>
  <dc:creator>Ministry of Health</dc:creator>
  <cp:lastModifiedBy>Paula Booth</cp:lastModifiedBy>
  <cp:revision>3</cp:revision>
  <cp:lastPrinted>2015-11-17T05:02:00Z</cp:lastPrinted>
  <dcterms:created xsi:type="dcterms:W3CDTF">2016-05-15T20:36:00Z</dcterms:created>
  <dcterms:modified xsi:type="dcterms:W3CDTF">2016-05-15T20:36:00Z</dcterms:modified>
</cp:coreProperties>
</file>